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73B03" w:rsidRPr="00C8784B" w:rsidRDefault="00073B03" w:rsidP="00073B03">
      <w:pPr>
        <w:jc w:val="both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様式</w:t>
      </w:r>
      <w:r w:rsidRPr="00C8784B">
        <w:rPr>
          <w:rFonts w:ascii="ＭＳ Ｐ明朝" w:eastAsia="ＭＳ Ｐ明朝" w:hAnsi="ＭＳ Ｐ明朝"/>
        </w:rPr>
        <w:t>第</w:t>
      </w:r>
      <w:r w:rsidR="00032DE4">
        <w:rPr>
          <w:rFonts w:ascii="ＭＳ Ｐ明朝" w:eastAsia="ＭＳ Ｐ明朝" w:hAnsi="ＭＳ Ｐ明朝" w:hint="eastAsia"/>
        </w:rPr>
        <w:t>１</w:t>
      </w:r>
      <w:r w:rsidRPr="00C8784B">
        <w:rPr>
          <w:rFonts w:ascii="ＭＳ Ｐ明朝" w:eastAsia="ＭＳ Ｐ明朝" w:hAnsi="ＭＳ Ｐ明朝"/>
        </w:rPr>
        <w:t>号</w:t>
      </w:r>
    </w:p>
    <w:p w:rsidR="00073B03" w:rsidRPr="00C8784B" w:rsidRDefault="00073B03" w:rsidP="00073B03">
      <w:pPr>
        <w:spacing w:line="360" w:lineRule="auto"/>
        <w:ind w:left="1" w:right="-36" w:firstLineChars="3221" w:firstLine="7086"/>
        <w:jc w:val="distribute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令和　</w:t>
      </w:r>
      <w:r w:rsidRPr="00C8784B">
        <w:rPr>
          <w:rFonts w:ascii="ＭＳ Ｐ明朝" w:eastAsia="ＭＳ Ｐ明朝" w:hAnsi="ＭＳ Ｐ明朝"/>
        </w:rPr>
        <w:t>年</w:t>
      </w:r>
      <w:r>
        <w:rPr>
          <w:rFonts w:ascii="ＭＳ Ｐ明朝" w:eastAsia="ＭＳ Ｐ明朝" w:hAnsi="ＭＳ Ｐ明朝" w:hint="eastAsia"/>
        </w:rPr>
        <w:t xml:space="preserve">　月　</w:t>
      </w:r>
      <w:r w:rsidRPr="00C8784B">
        <w:rPr>
          <w:rFonts w:ascii="ＭＳ Ｐ明朝" w:eastAsia="ＭＳ Ｐ明朝" w:hAnsi="ＭＳ Ｐ明朝"/>
        </w:rPr>
        <w:t>日</w:t>
      </w:r>
    </w:p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Pr="00C8784B" w:rsidRDefault="00073B03" w:rsidP="00073B03">
      <w:pPr>
        <w:ind w:right="44"/>
        <w:jc w:val="center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/>
          <w:sz w:val="24"/>
        </w:rPr>
        <w:t>入札</w:t>
      </w:r>
      <w:r>
        <w:rPr>
          <w:rFonts w:ascii="ＭＳ Ｐ明朝" w:eastAsia="ＭＳ Ｐ明朝" w:hAnsi="ＭＳ Ｐ明朝" w:hint="eastAsia"/>
          <w:sz w:val="24"/>
        </w:rPr>
        <w:t>参加申請</w:t>
      </w:r>
      <w:r w:rsidRPr="00C8784B">
        <w:rPr>
          <w:rFonts w:ascii="ＭＳ Ｐ明朝" w:eastAsia="ＭＳ Ｐ明朝" w:hAnsi="ＭＳ Ｐ明朝"/>
          <w:sz w:val="24"/>
        </w:rPr>
        <w:t>書</w:t>
      </w:r>
    </w:p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Pr="00C8784B" w:rsidRDefault="00073B03" w:rsidP="00073B03">
      <w:pPr>
        <w:rPr>
          <w:rFonts w:ascii="ＭＳ Ｐ明朝" w:eastAsia="ＭＳ Ｐ明朝" w:hAnsi="ＭＳ Ｐ明朝"/>
        </w:rPr>
      </w:pPr>
    </w:p>
    <w:p w:rsidR="00073B03" w:rsidRDefault="00073B03" w:rsidP="00073B03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福岡県国民健康保険団体連合会</w:t>
      </w:r>
    </w:p>
    <w:p w:rsidR="00073B03" w:rsidRPr="00C8784B" w:rsidRDefault="0035391A" w:rsidP="00E14279">
      <w:pPr>
        <w:ind w:firstLineChars="200" w:firstLine="44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審査業務部　システム管理</w:t>
      </w:r>
      <w:r w:rsidR="000C1A50">
        <w:rPr>
          <w:rFonts w:ascii="ＭＳ Ｐ明朝" w:eastAsia="ＭＳ Ｐ明朝" w:hAnsi="ＭＳ Ｐ明朝" w:hint="eastAsia"/>
        </w:rPr>
        <w:t>課長</w:t>
      </w:r>
      <w:r w:rsidR="00E14279">
        <w:rPr>
          <w:rFonts w:ascii="ＭＳ Ｐ明朝" w:eastAsia="ＭＳ Ｐ明朝" w:hAnsi="ＭＳ Ｐ明朝" w:hint="eastAsia"/>
        </w:rPr>
        <w:t xml:space="preserve">　殿</w:t>
      </w:r>
    </w:p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Pr="000C1A50" w:rsidRDefault="00073B03" w:rsidP="00073B03">
      <w:pPr>
        <w:rPr>
          <w:rFonts w:ascii="ＭＳ Ｐ明朝" w:eastAsia="ＭＳ Ｐ明朝" w:hAnsi="ＭＳ Ｐ明朝"/>
        </w:rPr>
      </w:pPr>
    </w:p>
    <w:tbl>
      <w:tblPr>
        <w:tblStyle w:val="afe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4"/>
        <w:gridCol w:w="3598"/>
      </w:tblGrid>
      <w:tr w:rsidR="00073B03" w:rsidTr="00A00A59">
        <w:tc>
          <w:tcPr>
            <w:tcW w:w="1734" w:type="dxa"/>
          </w:tcPr>
          <w:p w:rsidR="00073B03" w:rsidRDefault="00073B03" w:rsidP="001175A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3598" w:type="dxa"/>
          </w:tcPr>
          <w:p w:rsidR="00073B03" w:rsidRDefault="00073B03" w:rsidP="001175AB">
            <w:pPr>
              <w:rPr>
                <w:rFonts w:ascii="ＭＳ Ｐ明朝" w:eastAsia="ＭＳ Ｐ明朝" w:hAnsi="ＭＳ Ｐ明朝"/>
              </w:rPr>
            </w:pPr>
          </w:p>
        </w:tc>
      </w:tr>
      <w:tr w:rsidR="00073B03" w:rsidTr="00A00A59">
        <w:tc>
          <w:tcPr>
            <w:tcW w:w="1734" w:type="dxa"/>
          </w:tcPr>
          <w:p w:rsidR="00073B03" w:rsidRDefault="00073B03" w:rsidP="001175A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商号または名称</w:t>
            </w:r>
          </w:p>
        </w:tc>
        <w:tc>
          <w:tcPr>
            <w:tcW w:w="3598" w:type="dxa"/>
          </w:tcPr>
          <w:p w:rsidR="00073B03" w:rsidRDefault="00073B03" w:rsidP="001175AB">
            <w:pPr>
              <w:rPr>
                <w:rFonts w:ascii="ＭＳ Ｐ明朝" w:eastAsia="ＭＳ Ｐ明朝" w:hAnsi="ＭＳ Ｐ明朝"/>
              </w:rPr>
            </w:pPr>
          </w:p>
        </w:tc>
      </w:tr>
      <w:tr w:rsidR="00073B03" w:rsidTr="00A00A59">
        <w:tc>
          <w:tcPr>
            <w:tcW w:w="1734" w:type="dxa"/>
          </w:tcPr>
          <w:p w:rsidR="00073B03" w:rsidRDefault="00073B03" w:rsidP="001175A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代表者氏名</w:t>
            </w:r>
          </w:p>
        </w:tc>
        <w:tc>
          <w:tcPr>
            <w:tcW w:w="3598" w:type="dxa"/>
          </w:tcPr>
          <w:p w:rsidR="00073B03" w:rsidRDefault="007166B9" w:rsidP="007166B9">
            <w:pPr>
              <w:wordWrap w:val="0"/>
              <w:jc w:val="righ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印　　　</w:t>
            </w:r>
          </w:p>
        </w:tc>
      </w:tr>
    </w:tbl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Pr="00C8784B" w:rsidRDefault="00073B03" w:rsidP="00073B03">
      <w:pPr>
        <w:rPr>
          <w:rFonts w:ascii="ＭＳ Ｐ明朝" w:eastAsia="ＭＳ Ｐ明朝" w:hAnsi="ＭＳ Ｐ明朝"/>
        </w:rPr>
      </w:pPr>
    </w:p>
    <w:p w:rsidR="00073B03" w:rsidRPr="004826A7" w:rsidRDefault="00073B03" w:rsidP="00073B03">
      <w:pPr>
        <w:ind w:firstLineChars="100" w:firstLine="220"/>
        <w:rPr>
          <w:rFonts w:ascii="ＭＳ Ｐ明朝" w:eastAsia="ＭＳ Ｐ明朝" w:hAnsi="ＭＳ Ｐ明朝"/>
        </w:rPr>
      </w:pPr>
      <w:r w:rsidRPr="004826A7">
        <w:rPr>
          <w:rFonts w:ascii="ＭＳ Ｐ明朝" w:eastAsia="ＭＳ Ｐ明朝" w:hAnsi="ＭＳ Ｐ明朝" w:hint="eastAsia"/>
        </w:rPr>
        <w:t>下記入札案件に参加したく申請します。</w:t>
      </w:r>
    </w:p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Pr="004826A7" w:rsidRDefault="00073B03" w:rsidP="00073B03">
      <w:pPr>
        <w:rPr>
          <w:rFonts w:ascii="ＭＳ Ｐ明朝" w:eastAsia="ＭＳ Ｐ明朝" w:hAnsi="ＭＳ Ｐ明朝"/>
        </w:rPr>
      </w:pPr>
    </w:p>
    <w:p w:rsidR="00073B03" w:rsidRPr="004826A7" w:rsidRDefault="00073B03" w:rsidP="00073B03">
      <w:pPr>
        <w:jc w:val="center"/>
        <w:rPr>
          <w:rFonts w:ascii="ＭＳ Ｐ明朝" w:eastAsia="ＭＳ Ｐ明朝" w:hAnsi="ＭＳ Ｐ明朝"/>
        </w:rPr>
      </w:pPr>
      <w:r w:rsidRPr="004826A7">
        <w:rPr>
          <w:rFonts w:ascii="ＭＳ Ｐ明朝" w:eastAsia="ＭＳ Ｐ明朝" w:hAnsi="ＭＳ Ｐ明朝" w:hint="eastAsia"/>
        </w:rPr>
        <w:t>記</w:t>
      </w:r>
    </w:p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Pr="004826A7" w:rsidRDefault="00073B03" w:rsidP="00073B03">
      <w:pPr>
        <w:rPr>
          <w:rFonts w:ascii="ＭＳ Ｐ明朝" w:eastAsia="ＭＳ Ｐ明朝" w:hAnsi="ＭＳ Ｐ明朝"/>
        </w:rPr>
      </w:pPr>
    </w:p>
    <w:tbl>
      <w:tblPr>
        <w:tblStyle w:val="afe"/>
        <w:tblW w:w="9497" w:type="dxa"/>
        <w:tblInd w:w="250" w:type="dxa"/>
        <w:tblLook w:val="04A0" w:firstRow="1" w:lastRow="0" w:firstColumn="1" w:lastColumn="0" w:noHBand="0" w:noVBand="1"/>
      </w:tblPr>
      <w:tblGrid>
        <w:gridCol w:w="4111"/>
        <w:gridCol w:w="5386"/>
      </w:tblGrid>
      <w:tr w:rsidR="00073B03" w:rsidRPr="004826A7" w:rsidTr="003C19DF">
        <w:trPr>
          <w:trHeight w:val="851"/>
        </w:trPr>
        <w:tc>
          <w:tcPr>
            <w:tcW w:w="4111" w:type="dxa"/>
            <w:vAlign w:val="center"/>
          </w:tcPr>
          <w:p w:rsidR="00073B03" w:rsidRPr="004826A7" w:rsidRDefault="00073B03" w:rsidP="001175AB">
            <w:pPr>
              <w:jc w:val="left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入札案件名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:rsidR="00073B03" w:rsidRPr="004826A7" w:rsidRDefault="001F7CB7" w:rsidP="001F7CB7">
            <w:pPr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/>
              </w:rPr>
              <w:fldChar w:fldCharType="begin"/>
            </w:r>
            <w:r>
              <w:rPr>
                <w:rFonts w:ascii="ＭＳ Ｐ明朝" w:eastAsia="ＭＳ Ｐ明朝" w:hAnsi="ＭＳ Ｐ明朝"/>
              </w:rPr>
              <w:instrText xml:space="preserve"> REF 契約件名 \h  \* MERGEFORMAT </w:instrText>
            </w:r>
            <w:r>
              <w:rPr>
                <w:rFonts w:ascii="ＭＳ Ｐ明朝" w:eastAsia="ＭＳ Ｐ明朝" w:hAnsi="ＭＳ Ｐ明朝"/>
              </w:rPr>
            </w:r>
            <w:r>
              <w:rPr>
                <w:rFonts w:ascii="ＭＳ Ｐ明朝" w:eastAsia="ＭＳ Ｐ明朝" w:hAnsi="ＭＳ Ｐ明朝"/>
              </w:rPr>
              <w:fldChar w:fldCharType="separate"/>
            </w:r>
            <w:r w:rsidR="004874F9" w:rsidRPr="004874F9">
              <w:rPr>
                <w:rFonts w:ascii="ＭＳ Ｐ明朝" w:eastAsia="ＭＳ Ｐ明朝" w:hAnsi="ＭＳ Ｐ明朝" w:hint="eastAsia"/>
              </w:rPr>
              <w:t>令和５</w:t>
            </w:r>
            <w:r w:rsidR="004874F9" w:rsidRPr="004874F9">
              <w:rPr>
                <w:rFonts w:ascii="ＭＳ Ｐ明朝" w:eastAsia="ＭＳ Ｐ明朝" w:hAnsi="ＭＳ Ｐ明朝"/>
              </w:rPr>
              <w:t>年度情報系端末機器調達業務委託契約</w:t>
            </w:r>
            <w:r>
              <w:rPr>
                <w:rFonts w:ascii="ＭＳ Ｐ明朝" w:eastAsia="ＭＳ Ｐ明朝" w:hAnsi="ＭＳ Ｐ明朝"/>
              </w:rPr>
              <w:fldChar w:fldCharType="end"/>
            </w:r>
          </w:p>
        </w:tc>
      </w:tr>
      <w:tr w:rsidR="005A148C" w:rsidRPr="004826A7" w:rsidTr="003C19DF">
        <w:trPr>
          <w:trHeight w:val="851"/>
        </w:trPr>
        <w:tc>
          <w:tcPr>
            <w:tcW w:w="4111" w:type="dxa"/>
            <w:vAlign w:val="center"/>
          </w:tcPr>
          <w:p w:rsidR="005A148C" w:rsidRPr="004826A7" w:rsidRDefault="00AC4E79" w:rsidP="00AC4E79">
            <w:pPr>
              <w:jc w:val="left"/>
              <w:rPr>
                <w:rFonts w:ascii="ＭＳ Ｐ明朝" w:eastAsia="ＭＳ Ｐ明朝" w:hAnsi="ＭＳ Ｐ明朝"/>
              </w:rPr>
            </w:pPr>
            <w:r w:rsidRPr="00AC4E79">
              <w:rPr>
                <w:rFonts w:ascii="ＭＳ Ｐ明朝" w:eastAsia="ＭＳ Ｐ明朝" w:hAnsi="ＭＳ Ｐ明朝" w:hint="eastAsia"/>
              </w:rPr>
              <w:t>福岡県入札参加資格（平成29年４月福岡県告示第339号）の有無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:rsidR="005A148C" w:rsidRPr="004826A7" w:rsidRDefault="005A148C" w:rsidP="005A148C">
            <w:pPr>
              <w:jc w:val="center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有　　・　　無</w:t>
            </w:r>
          </w:p>
        </w:tc>
      </w:tr>
      <w:tr w:rsidR="00073B03" w:rsidRPr="004826A7" w:rsidTr="003C19DF">
        <w:trPr>
          <w:trHeight w:val="851"/>
        </w:trPr>
        <w:tc>
          <w:tcPr>
            <w:tcW w:w="4111" w:type="dxa"/>
            <w:vAlign w:val="center"/>
          </w:tcPr>
          <w:p w:rsidR="00073B03" w:rsidRPr="004826A7" w:rsidRDefault="00073B03" w:rsidP="001175AB">
            <w:pPr>
              <w:jc w:val="left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（入札参加申請締切日において）</w:t>
            </w:r>
          </w:p>
          <w:p w:rsidR="00073B03" w:rsidRPr="004826A7" w:rsidRDefault="00073B03" w:rsidP="001175AB">
            <w:pPr>
              <w:jc w:val="left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会社更生法（平成</w:t>
            </w:r>
            <w:r w:rsidRPr="004826A7">
              <w:rPr>
                <w:rFonts w:ascii="ＭＳ Ｐ明朝" w:eastAsia="ＭＳ Ｐ明朝" w:hAnsi="ＭＳ Ｐ明朝"/>
              </w:rPr>
              <w:t>14</w:t>
            </w:r>
            <w:r w:rsidRPr="004826A7">
              <w:rPr>
                <w:rFonts w:ascii="ＭＳ Ｐ明朝" w:eastAsia="ＭＳ Ｐ明朝" w:hAnsi="ＭＳ Ｐ明朝" w:hint="eastAsia"/>
              </w:rPr>
              <w:t>年法律第</w:t>
            </w:r>
            <w:r w:rsidRPr="004826A7">
              <w:rPr>
                <w:rFonts w:ascii="ＭＳ Ｐ明朝" w:eastAsia="ＭＳ Ｐ明朝" w:hAnsi="ＭＳ Ｐ明朝"/>
              </w:rPr>
              <w:t>154</w:t>
            </w:r>
            <w:r w:rsidRPr="004826A7">
              <w:rPr>
                <w:rFonts w:ascii="ＭＳ Ｐ明朝" w:eastAsia="ＭＳ Ｐ明朝" w:hAnsi="ＭＳ Ｐ明朝" w:hint="eastAsia"/>
              </w:rPr>
              <w:t>号）に</w:t>
            </w:r>
          </w:p>
          <w:p w:rsidR="00073B03" w:rsidRPr="004826A7" w:rsidRDefault="00073B03" w:rsidP="001175AB">
            <w:pPr>
              <w:jc w:val="left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基づく更正手続開始の申立ての有無</w:t>
            </w:r>
          </w:p>
        </w:tc>
        <w:tc>
          <w:tcPr>
            <w:tcW w:w="5386" w:type="dxa"/>
            <w:vAlign w:val="center"/>
          </w:tcPr>
          <w:p w:rsidR="00073B03" w:rsidRPr="004826A7" w:rsidRDefault="00073B03" w:rsidP="001175AB">
            <w:pPr>
              <w:jc w:val="center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有　　・　　無</w:t>
            </w:r>
          </w:p>
        </w:tc>
      </w:tr>
      <w:tr w:rsidR="00073B03" w:rsidRPr="004826A7" w:rsidTr="003C19DF">
        <w:trPr>
          <w:trHeight w:val="851"/>
        </w:trPr>
        <w:tc>
          <w:tcPr>
            <w:tcW w:w="4111" w:type="dxa"/>
            <w:vAlign w:val="center"/>
          </w:tcPr>
          <w:p w:rsidR="00073B03" w:rsidRPr="004826A7" w:rsidRDefault="00073B03" w:rsidP="001175AB">
            <w:pPr>
              <w:jc w:val="left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（入札参加申請締切日において）</w:t>
            </w:r>
          </w:p>
          <w:p w:rsidR="00073B03" w:rsidRPr="004826A7" w:rsidRDefault="00073B03" w:rsidP="001175AB">
            <w:pPr>
              <w:jc w:val="left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民事再生法（平成</w:t>
            </w:r>
            <w:r w:rsidRPr="004826A7">
              <w:rPr>
                <w:rFonts w:ascii="ＭＳ Ｐ明朝" w:eastAsia="ＭＳ Ｐ明朝" w:hAnsi="ＭＳ Ｐ明朝"/>
              </w:rPr>
              <w:t>1</w:t>
            </w:r>
            <w:r w:rsidRPr="004826A7">
              <w:rPr>
                <w:rFonts w:ascii="ＭＳ Ｐ明朝" w:eastAsia="ＭＳ Ｐ明朝" w:hAnsi="ＭＳ Ｐ明朝" w:hint="eastAsia"/>
              </w:rPr>
              <w:t>1年法律第225号）に</w:t>
            </w:r>
          </w:p>
          <w:p w:rsidR="00073B03" w:rsidRPr="004826A7" w:rsidRDefault="00073B03" w:rsidP="001175AB">
            <w:pPr>
              <w:jc w:val="left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基づく再生手続開始の申立ての有無</w:t>
            </w:r>
          </w:p>
        </w:tc>
        <w:tc>
          <w:tcPr>
            <w:tcW w:w="5386" w:type="dxa"/>
            <w:vAlign w:val="center"/>
          </w:tcPr>
          <w:p w:rsidR="00073B03" w:rsidRPr="004826A7" w:rsidRDefault="00073B03" w:rsidP="001175AB">
            <w:pPr>
              <w:jc w:val="center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有　　・　　無</w:t>
            </w:r>
          </w:p>
        </w:tc>
      </w:tr>
      <w:tr w:rsidR="00073B03" w:rsidRPr="004826A7" w:rsidTr="003C19DF">
        <w:trPr>
          <w:trHeight w:val="851"/>
        </w:trPr>
        <w:tc>
          <w:tcPr>
            <w:tcW w:w="4111" w:type="dxa"/>
            <w:vAlign w:val="center"/>
          </w:tcPr>
          <w:p w:rsidR="00073B03" w:rsidRPr="004826A7" w:rsidRDefault="00073B03" w:rsidP="001175AB">
            <w:pPr>
              <w:jc w:val="left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（入札参加申請締切日において）</w:t>
            </w:r>
          </w:p>
          <w:p w:rsidR="00073B03" w:rsidRPr="004826A7" w:rsidRDefault="00073B03" w:rsidP="001175AB">
            <w:pPr>
              <w:jc w:val="left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福岡県の指名停止期間中であるか</w:t>
            </w:r>
          </w:p>
        </w:tc>
        <w:tc>
          <w:tcPr>
            <w:tcW w:w="5386" w:type="dxa"/>
            <w:vAlign w:val="center"/>
          </w:tcPr>
          <w:p w:rsidR="00073B03" w:rsidRPr="004826A7" w:rsidRDefault="00073B03" w:rsidP="001175AB">
            <w:pPr>
              <w:jc w:val="center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期間中である　・　期間中でない</w:t>
            </w:r>
          </w:p>
        </w:tc>
      </w:tr>
    </w:tbl>
    <w:p w:rsidR="008A2363" w:rsidRPr="004826A7" w:rsidRDefault="008A2363" w:rsidP="008A2363">
      <w:pPr>
        <w:widowControl/>
        <w:suppressAutoHyphens w:val="0"/>
        <w:textAlignment w:val="auto"/>
        <w:rPr>
          <w:rFonts w:ascii="ＭＳ Ｐ明朝" w:eastAsia="ＭＳ Ｐ明朝" w:hAnsi="ＭＳ Ｐ明朝" w:hint="eastAsia"/>
        </w:rPr>
      </w:pPr>
      <w:bookmarkStart w:id="0" w:name="_GoBack"/>
      <w:bookmarkEnd w:id="0"/>
    </w:p>
    <w:sectPr w:rsidR="008A2363" w:rsidRPr="004826A7" w:rsidSect="008A2363">
      <w:headerReference w:type="default" r:id="rId9"/>
      <w:footnotePr>
        <w:pos w:val="beneathText"/>
      </w:footnotePr>
      <w:pgSz w:w="11905" w:h="16837"/>
      <w:pgMar w:top="1418" w:right="990" w:bottom="1276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BCE" w:rsidRDefault="00967BCE" w:rsidP="00567416">
      <w:r>
        <w:separator/>
      </w:r>
    </w:p>
  </w:endnote>
  <w:endnote w:type="continuationSeparator" w:id="0">
    <w:p w:rsidR="00967BCE" w:rsidRDefault="00967BCE" w:rsidP="0056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BCE" w:rsidRDefault="00967BCE" w:rsidP="00567416">
      <w:r>
        <w:separator/>
      </w:r>
    </w:p>
  </w:footnote>
  <w:footnote w:type="continuationSeparator" w:id="0">
    <w:p w:rsidR="00967BCE" w:rsidRDefault="00967BCE" w:rsidP="005674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6FB" w:rsidRDefault="00AA76FB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multilevel"/>
    <w:tmpl w:val="0000000A"/>
    <w:lvl w:ilvl="0">
      <w:start w:val="1"/>
      <w:numFmt w:val="decimal"/>
      <w:pStyle w:val="1"/>
      <w:lvlText w:val="%1"/>
      <w:lvlJc w:val="left"/>
      <w:pPr>
        <w:tabs>
          <w:tab w:val="num" w:pos="284"/>
        </w:tabs>
      </w:pPr>
    </w:lvl>
    <w:lvl w:ilvl="1">
      <w:start w:val="1"/>
      <w:numFmt w:val="decimal"/>
      <w:pStyle w:val="2"/>
      <w:lvlText w:val="(%2)"/>
      <w:lvlJc w:val="left"/>
      <w:pPr>
        <w:tabs>
          <w:tab w:val="num" w:pos="709"/>
        </w:tabs>
      </w:pPr>
    </w:lvl>
    <w:lvl w:ilvl="2">
      <w:start w:val="1"/>
      <w:numFmt w:val="decimal"/>
      <w:pStyle w:val="3"/>
      <w:lvlText w:val="%3"/>
      <w:lvlJc w:val="left"/>
      <w:pPr>
        <w:tabs>
          <w:tab w:val="num" w:pos="1134"/>
        </w:tabs>
      </w:pPr>
    </w:lvl>
    <w:lvl w:ilvl="3">
      <w:start w:val="1"/>
      <w:numFmt w:val="decimal"/>
      <w:pStyle w:val="4"/>
      <w:lvlText w:val="(%4)"/>
      <w:lvlJc w:val="left"/>
      <w:pPr>
        <w:tabs>
          <w:tab w:val="num" w:pos="1559"/>
        </w:tabs>
      </w:pPr>
    </w:lvl>
    <w:lvl w:ilvl="4">
      <w:start w:val="1"/>
      <w:numFmt w:val="none"/>
      <w:pStyle w:val="5"/>
      <w:lvlText w:val="·"/>
      <w:lvlJc w:val="left"/>
      <w:pPr>
        <w:tabs>
          <w:tab w:val="num" w:pos="1984"/>
        </w:tabs>
      </w:pPr>
      <w:rPr>
        <w:rFonts w:ascii="Arial Black" w:hAnsi="Arial Black"/>
      </w:rPr>
    </w:lvl>
    <w:lvl w:ilvl="5">
      <w:start w:val="1"/>
      <w:numFmt w:val="decimal"/>
      <w:pStyle w:val="6"/>
      <w:lvlText w:val="·.%6"/>
      <w:lvlJc w:val="left"/>
      <w:pPr>
        <w:tabs>
          <w:tab w:val="num" w:pos="2409"/>
        </w:tabs>
      </w:pPr>
    </w:lvl>
    <w:lvl w:ilvl="6">
      <w:start w:val="1"/>
      <w:numFmt w:val="decimal"/>
      <w:pStyle w:val="7"/>
      <w:lvlText w:val="·.%6.%7"/>
      <w:lvlJc w:val="left"/>
      <w:pPr>
        <w:tabs>
          <w:tab w:val="num" w:pos="2834"/>
        </w:tabs>
      </w:pPr>
    </w:lvl>
    <w:lvl w:ilvl="7">
      <w:start w:val="1"/>
      <w:numFmt w:val="decimal"/>
      <w:pStyle w:val="8"/>
      <w:lvlText w:val="·.%6.%7.%8"/>
      <w:lvlJc w:val="left"/>
      <w:pPr>
        <w:tabs>
          <w:tab w:val="num" w:pos="3259"/>
        </w:tabs>
      </w:pPr>
    </w:lvl>
    <w:lvl w:ilvl="8">
      <w:start w:val="1"/>
      <w:numFmt w:val="decimal"/>
      <w:pStyle w:val="9"/>
      <w:lvlText w:val="·.%6.%7.%8.%9"/>
      <w:lvlJc w:val="left"/>
      <w:pPr>
        <w:tabs>
          <w:tab w:val="num" w:pos="3684"/>
        </w:tabs>
      </w:p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EnclosedCircle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1549" w:hanging="420"/>
      </w:pPr>
    </w:lvl>
    <w:lvl w:ilvl="2">
      <w:start w:val="1"/>
      <w:numFmt w:val="decimalEnclosedCircle"/>
      <w:lvlText w:val="%3"/>
      <w:lvlJc w:val="left"/>
      <w:pPr>
        <w:ind w:left="1969" w:hanging="420"/>
      </w:pPr>
    </w:lvl>
    <w:lvl w:ilvl="3">
      <w:start w:val="1"/>
      <w:numFmt w:val="decimal"/>
      <w:lvlText w:val="%4."/>
      <w:lvlJc w:val="left"/>
      <w:pPr>
        <w:ind w:left="2389" w:hanging="420"/>
      </w:pPr>
    </w:lvl>
    <w:lvl w:ilvl="4">
      <w:start w:val="1"/>
      <w:numFmt w:val="aiueoFullWidth"/>
      <w:lvlText w:val="(%5)"/>
      <w:lvlJc w:val="left"/>
      <w:pPr>
        <w:ind w:left="2809" w:hanging="420"/>
      </w:pPr>
    </w:lvl>
    <w:lvl w:ilvl="5">
      <w:start w:val="1"/>
      <w:numFmt w:val="decimalEnclosedCircle"/>
      <w:lvlText w:val="%6"/>
      <w:lvlJc w:val="left"/>
      <w:pPr>
        <w:ind w:left="3229" w:hanging="420"/>
      </w:pPr>
    </w:lvl>
    <w:lvl w:ilvl="6">
      <w:start w:val="1"/>
      <w:numFmt w:val="decimal"/>
      <w:lvlText w:val="%7."/>
      <w:lvlJc w:val="left"/>
      <w:pPr>
        <w:ind w:left="3649" w:hanging="420"/>
      </w:pPr>
    </w:lvl>
    <w:lvl w:ilvl="7">
      <w:start w:val="1"/>
      <w:numFmt w:val="aiueoFullWidth"/>
      <w:lvlText w:val="(%8)"/>
      <w:lvlJc w:val="left"/>
      <w:pPr>
        <w:ind w:left="4069" w:hanging="420"/>
      </w:pPr>
    </w:lvl>
    <w:lvl w:ilvl="8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" w15:restartNumberingAfterBreak="0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6CE3BC8"/>
    <w:multiLevelType w:val="hybridMultilevel"/>
    <w:tmpl w:val="5D5AB6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7296B2C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5" w15:restartNumberingAfterBreak="0">
    <w:nsid w:val="09B92E9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6" w15:restartNumberingAfterBreak="0">
    <w:nsid w:val="12CC48A7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7" w15:restartNumberingAfterBreak="0">
    <w:nsid w:val="14D734E5"/>
    <w:multiLevelType w:val="hybridMultilevel"/>
    <w:tmpl w:val="0C36D4D6"/>
    <w:lvl w:ilvl="0" w:tplc="900811DC">
      <w:start w:val="1"/>
      <w:numFmt w:val="decimalEnclosedCircle"/>
      <w:lvlText w:val="%1"/>
      <w:lvlJc w:val="left"/>
      <w:pPr>
        <w:ind w:left="1269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8" w15:restartNumberingAfterBreak="0">
    <w:nsid w:val="1785008A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9" w15:restartNumberingAfterBreak="0">
    <w:nsid w:val="1A4875A8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 w15:restartNumberingAfterBreak="0">
    <w:nsid w:val="1CDB2EB5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1" w15:restartNumberingAfterBreak="0">
    <w:nsid w:val="20B0456C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7680767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13" w15:restartNumberingAfterBreak="0">
    <w:nsid w:val="2F4D5DC1"/>
    <w:multiLevelType w:val="hybridMultilevel"/>
    <w:tmpl w:val="4D10F12C"/>
    <w:lvl w:ilvl="0" w:tplc="B8D079F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E66E91D4">
      <w:start w:val="1"/>
      <w:numFmt w:val="decimalFullWidth"/>
      <w:lvlText w:val="（%2）"/>
      <w:lvlJc w:val="left"/>
      <w:pPr>
        <w:ind w:left="780" w:hanging="360"/>
      </w:pPr>
      <w:rPr>
        <w:rFonts w:hint="default"/>
      </w:rPr>
    </w:lvl>
    <w:lvl w:ilvl="2" w:tplc="B0204B92">
      <w:numFmt w:val="bullet"/>
      <w:lvlText w:val="・"/>
      <w:lvlJc w:val="left"/>
      <w:pPr>
        <w:ind w:left="1200" w:hanging="360"/>
      </w:pPr>
      <w:rPr>
        <w:rFonts w:ascii="ＭＳ Ｐ明朝" w:eastAsia="ＭＳ Ｐ明朝" w:hAnsi="ＭＳ Ｐ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55658EB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5" w15:restartNumberingAfterBreak="0">
    <w:nsid w:val="35DC005A"/>
    <w:multiLevelType w:val="hybridMultilevel"/>
    <w:tmpl w:val="271CD1F8"/>
    <w:lvl w:ilvl="0" w:tplc="25DA9DEE">
      <w:start w:val="1"/>
      <w:numFmt w:val="decimalFullWidth"/>
      <w:lvlText w:val="（%1）"/>
      <w:lvlJc w:val="left"/>
      <w:pPr>
        <w:ind w:left="860" w:hanging="420"/>
      </w:pPr>
      <w:rPr>
        <w:rFonts w:hint="eastAsia"/>
      </w:rPr>
    </w:lvl>
    <w:lvl w:ilvl="1" w:tplc="25DA9DEE">
      <w:start w:val="1"/>
      <w:numFmt w:val="decimalFullWidth"/>
      <w:lvlText w:val="（%2）"/>
      <w:lvlJc w:val="left"/>
      <w:pPr>
        <w:ind w:left="141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" w15:restartNumberingAfterBreak="0">
    <w:nsid w:val="3960512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39AC2FB9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8" w15:restartNumberingAfterBreak="0">
    <w:nsid w:val="3B696491"/>
    <w:multiLevelType w:val="hybridMultilevel"/>
    <w:tmpl w:val="B91AD3EC"/>
    <w:lvl w:ilvl="0" w:tplc="04090011">
      <w:start w:val="1"/>
      <w:numFmt w:val="decimalEnclosedCircle"/>
      <w:lvlText w:val="%1"/>
      <w:lvlJc w:val="left"/>
      <w:pPr>
        <w:ind w:left="55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19" w15:restartNumberingAfterBreak="0">
    <w:nsid w:val="433A574F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4ACA7F18"/>
    <w:multiLevelType w:val="hybridMultilevel"/>
    <w:tmpl w:val="CEBCA06A"/>
    <w:lvl w:ilvl="0" w:tplc="C1706322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9FE0C504"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16A1A52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2" w15:restartNumberingAfterBreak="0">
    <w:nsid w:val="51E048AF"/>
    <w:multiLevelType w:val="hybridMultilevel"/>
    <w:tmpl w:val="384066E2"/>
    <w:lvl w:ilvl="0" w:tplc="900811DC">
      <w:start w:val="1"/>
      <w:numFmt w:val="decimalEnclosedCircle"/>
      <w:lvlText w:val="%1"/>
      <w:lvlJc w:val="left"/>
      <w:pPr>
        <w:ind w:left="64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38D1B9B"/>
    <w:multiLevelType w:val="hybridMultilevel"/>
    <w:tmpl w:val="A88EC5FC"/>
    <w:lvl w:ilvl="0" w:tplc="27707622">
      <w:numFmt w:val="bullet"/>
      <w:lvlText w:val="・"/>
      <w:lvlJc w:val="left"/>
      <w:pPr>
        <w:ind w:left="559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24" w15:restartNumberingAfterBreak="0">
    <w:nsid w:val="58D64CCD"/>
    <w:multiLevelType w:val="hybridMultilevel"/>
    <w:tmpl w:val="ACD869E4"/>
    <w:lvl w:ilvl="0" w:tplc="22DC9C1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1F55111"/>
    <w:multiLevelType w:val="hybridMultilevel"/>
    <w:tmpl w:val="A30C86F4"/>
    <w:lvl w:ilvl="0" w:tplc="B0204B92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43800E9"/>
    <w:multiLevelType w:val="hybridMultilevel"/>
    <w:tmpl w:val="814A7D38"/>
    <w:lvl w:ilvl="0" w:tplc="04090001">
      <w:start w:val="1"/>
      <w:numFmt w:val="bullet"/>
      <w:lvlText w:val=""/>
      <w:lvlJc w:val="left"/>
      <w:pPr>
        <w:ind w:left="108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7" w15:restartNumberingAfterBreak="0">
    <w:nsid w:val="64CC303A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8" w15:restartNumberingAfterBreak="0">
    <w:nsid w:val="662013BB"/>
    <w:multiLevelType w:val="hybridMultilevel"/>
    <w:tmpl w:val="332C9AC0"/>
    <w:lvl w:ilvl="0" w:tplc="22961BF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42D25C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30" w15:restartNumberingAfterBreak="0">
    <w:nsid w:val="76752C9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1" w15:restartNumberingAfterBreak="0">
    <w:nsid w:val="79546D6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2" w15:restartNumberingAfterBreak="0">
    <w:nsid w:val="7A112427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2"/>
  </w:num>
  <w:num w:numId="5">
    <w:abstractNumId w:val="26"/>
  </w:num>
  <w:num w:numId="6">
    <w:abstractNumId w:val="7"/>
  </w:num>
  <w:num w:numId="7">
    <w:abstractNumId w:val="13"/>
  </w:num>
  <w:num w:numId="8">
    <w:abstractNumId w:val="24"/>
  </w:num>
  <w:num w:numId="9">
    <w:abstractNumId w:val="23"/>
  </w:num>
  <w:num w:numId="10">
    <w:abstractNumId w:val="18"/>
  </w:num>
  <w:num w:numId="11">
    <w:abstractNumId w:val="11"/>
  </w:num>
  <w:num w:numId="12">
    <w:abstractNumId w:val="31"/>
  </w:num>
  <w:num w:numId="13">
    <w:abstractNumId w:val="8"/>
  </w:num>
  <w:num w:numId="14">
    <w:abstractNumId w:val="17"/>
  </w:num>
  <w:num w:numId="15">
    <w:abstractNumId w:val="9"/>
  </w:num>
  <w:num w:numId="16">
    <w:abstractNumId w:val="16"/>
  </w:num>
  <w:num w:numId="17">
    <w:abstractNumId w:val="6"/>
  </w:num>
  <w:num w:numId="18">
    <w:abstractNumId w:val="19"/>
  </w:num>
  <w:num w:numId="19">
    <w:abstractNumId w:val="30"/>
  </w:num>
  <w:num w:numId="20">
    <w:abstractNumId w:val="15"/>
  </w:num>
  <w:num w:numId="21">
    <w:abstractNumId w:val="10"/>
  </w:num>
  <w:num w:numId="22">
    <w:abstractNumId w:val="14"/>
  </w:num>
  <w:num w:numId="23">
    <w:abstractNumId w:val="32"/>
  </w:num>
  <w:num w:numId="24">
    <w:abstractNumId w:val="4"/>
  </w:num>
  <w:num w:numId="25">
    <w:abstractNumId w:val="20"/>
  </w:num>
  <w:num w:numId="26">
    <w:abstractNumId w:val="21"/>
  </w:num>
  <w:num w:numId="27">
    <w:abstractNumId w:val="27"/>
  </w:num>
  <w:num w:numId="28">
    <w:abstractNumId w:val="5"/>
  </w:num>
  <w:num w:numId="29">
    <w:abstractNumId w:val="12"/>
  </w:num>
  <w:num w:numId="30">
    <w:abstractNumId w:val="29"/>
  </w:num>
  <w:num w:numId="31">
    <w:abstractNumId w:val="28"/>
  </w:num>
  <w:num w:numId="32">
    <w:abstractNumId w:val="3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416"/>
    <w:rsid w:val="00002B39"/>
    <w:rsid w:val="00002BCC"/>
    <w:rsid w:val="000065F1"/>
    <w:rsid w:val="0003150A"/>
    <w:rsid w:val="00032DE4"/>
    <w:rsid w:val="00041861"/>
    <w:rsid w:val="00051130"/>
    <w:rsid w:val="000537C6"/>
    <w:rsid w:val="00055EFB"/>
    <w:rsid w:val="000579A1"/>
    <w:rsid w:val="00073B03"/>
    <w:rsid w:val="00074591"/>
    <w:rsid w:val="00083114"/>
    <w:rsid w:val="000850F8"/>
    <w:rsid w:val="00085C6B"/>
    <w:rsid w:val="00085DA0"/>
    <w:rsid w:val="0009125F"/>
    <w:rsid w:val="000961FA"/>
    <w:rsid w:val="000A4454"/>
    <w:rsid w:val="000B5392"/>
    <w:rsid w:val="000B6A51"/>
    <w:rsid w:val="000C1A50"/>
    <w:rsid w:val="000C34B1"/>
    <w:rsid w:val="000C7562"/>
    <w:rsid w:val="000E03EE"/>
    <w:rsid w:val="000E0E2D"/>
    <w:rsid w:val="000E1551"/>
    <w:rsid w:val="000F0A6E"/>
    <w:rsid w:val="000F36D4"/>
    <w:rsid w:val="0010030D"/>
    <w:rsid w:val="001021BE"/>
    <w:rsid w:val="00107ECC"/>
    <w:rsid w:val="00114AA3"/>
    <w:rsid w:val="001174DC"/>
    <w:rsid w:val="001175AB"/>
    <w:rsid w:val="00132540"/>
    <w:rsid w:val="00132549"/>
    <w:rsid w:val="00137C82"/>
    <w:rsid w:val="00140A0B"/>
    <w:rsid w:val="00141876"/>
    <w:rsid w:val="00160982"/>
    <w:rsid w:val="001642CD"/>
    <w:rsid w:val="00167245"/>
    <w:rsid w:val="00191DB1"/>
    <w:rsid w:val="00192857"/>
    <w:rsid w:val="001933F7"/>
    <w:rsid w:val="00197865"/>
    <w:rsid w:val="001A1505"/>
    <w:rsid w:val="001A4982"/>
    <w:rsid w:val="001A652F"/>
    <w:rsid w:val="001B00E8"/>
    <w:rsid w:val="001D21EB"/>
    <w:rsid w:val="001D4970"/>
    <w:rsid w:val="001E4AD3"/>
    <w:rsid w:val="001E5FC0"/>
    <w:rsid w:val="001F7CB7"/>
    <w:rsid w:val="00202903"/>
    <w:rsid w:val="0021143D"/>
    <w:rsid w:val="002250D5"/>
    <w:rsid w:val="00232413"/>
    <w:rsid w:val="00233135"/>
    <w:rsid w:val="00241658"/>
    <w:rsid w:val="002536B6"/>
    <w:rsid w:val="00255BAC"/>
    <w:rsid w:val="00256857"/>
    <w:rsid w:val="00264041"/>
    <w:rsid w:val="00276DE9"/>
    <w:rsid w:val="0027713D"/>
    <w:rsid w:val="002847C2"/>
    <w:rsid w:val="0029375A"/>
    <w:rsid w:val="002964B8"/>
    <w:rsid w:val="00296F0B"/>
    <w:rsid w:val="002A2BF9"/>
    <w:rsid w:val="002C48B4"/>
    <w:rsid w:val="002C74BA"/>
    <w:rsid w:val="002D598B"/>
    <w:rsid w:val="002D7CAD"/>
    <w:rsid w:val="002E4797"/>
    <w:rsid w:val="002E5BFB"/>
    <w:rsid w:val="002F1A1C"/>
    <w:rsid w:val="003002F8"/>
    <w:rsid w:val="00304A96"/>
    <w:rsid w:val="0030638F"/>
    <w:rsid w:val="00321DC9"/>
    <w:rsid w:val="00324514"/>
    <w:rsid w:val="0033050D"/>
    <w:rsid w:val="00341912"/>
    <w:rsid w:val="0034234E"/>
    <w:rsid w:val="003525B0"/>
    <w:rsid w:val="003526F9"/>
    <w:rsid w:val="0035391A"/>
    <w:rsid w:val="003543D2"/>
    <w:rsid w:val="003558E1"/>
    <w:rsid w:val="003640C9"/>
    <w:rsid w:val="0037018C"/>
    <w:rsid w:val="003702DA"/>
    <w:rsid w:val="00375D15"/>
    <w:rsid w:val="003807F2"/>
    <w:rsid w:val="00382445"/>
    <w:rsid w:val="003831DB"/>
    <w:rsid w:val="003845CB"/>
    <w:rsid w:val="00390B95"/>
    <w:rsid w:val="00394067"/>
    <w:rsid w:val="00397F8A"/>
    <w:rsid w:val="003A2173"/>
    <w:rsid w:val="003A6B92"/>
    <w:rsid w:val="003B0D0F"/>
    <w:rsid w:val="003B1ED0"/>
    <w:rsid w:val="003C19DF"/>
    <w:rsid w:val="003D1CB0"/>
    <w:rsid w:val="003D50F0"/>
    <w:rsid w:val="003E02F3"/>
    <w:rsid w:val="003E2394"/>
    <w:rsid w:val="003E458F"/>
    <w:rsid w:val="00400C70"/>
    <w:rsid w:val="004041BD"/>
    <w:rsid w:val="00414F36"/>
    <w:rsid w:val="00416346"/>
    <w:rsid w:val="00422A02"/>
    <w:rsid w:val="00437139"/>
    <w:rsid w:val="0044508E"/>
    <w:rsid w:val="00447709"/>
    <w:rsid w:val="00462195"/>
    <w:rsid w:val="00462846"/>
    <w:rsid w:val="00476753"/>
    <w:rsid w:val="00481FBC"/>
    <w:rsid w:val="004826A7"/>
    <w:rsid w:val="00486491"/>
    <w:rsid w:val="004874F9"/>
    <w:rsid w:val="0049436D"/>
    <w:rsid w:val="00494C02"/>
    <w:rsid w:val="00495A87"/>
    <w:rsid w:val="004A4E9B"/>
    <w:rsid w:val="004A52EB"/>
    <w:rsid w:val="004A76B1"/>
    <w:rsid w:val="004B2282"/>
    <w:rsid w:val="004C204E"/>
    <w:rsid w:val="004C3393"/>
    <w:rsid w:val="004C58B7"/>
    <w:rsid w:val="004D3E73"/>
    <w:rsid w:val="004D6124"/>
    <w:rsid w:val="004E3A82"/>
    <w:rsid w:val="004E4AC7"/>
    <w:rsid w:val="00500D96"/>
    <w:rsid w:val="00523C8C"/>
    <w:rsid w:val="00531466"/>
    <w:rsid w:val="00535DCE"/>
    <w:rsid w:val="00535DFE"/>
    <w:rsid w:val="005477EA"/>
    <w:rsid w:val="0055004E"/>
    <w:rsid w:val="0056500E"/>
    <w:rsid w:val="00567416"/>
    <w:rsid w:val="00567927"/>
    <w:rsid w:val="00572910"/>
    <w:rsid w:val="005757B4"/>
    <w:rsid w:val="00583275"/>
    <w:rsid w:val="00591583"/>
    <w:rsid w:val="0059184D"/>
    <w:rsid w:val="005A148C"/>
    <w:rsid w:val="005A1924"/>
    <w:rsid w:val="005A36D3"/>
    <w:rsid w:val="005A4C4E"/>
    <w:rsid w:val="005B1582"/>
    <w:rsid w:val="005B3C6D"/>
    <w:rsid w:val="005B6101"/>
    <w:rsid w:val="005C3248"/>
    <w:rsid w:val="005C5118"/>
    <w:rsid w:val="005C6063"/>
    <w:rsid w:val="005D008E"/>
    <w:rsid w:val="005D4474"/>
    <w:rsid w:val="005D72F2"/>
    <w:rsid w:val="005E12D2"/>
    <w:rsid w:val="005F789E"/>
    <w:rsid w:val="0060445A"/>
    <w:rsid w:val="00627763"/>
    <w:rsid w:val="0063128F"/>
    <w:rsid w:val="0068271E"/>
    <w:rsid w:val="00695342"/>
    <w:rsid w:val="006A719D"/>
    <w:rsid w:val="006B1421"/>
    <w:rsid w:val="006B761A"/>
    <w:rsid w:val="006C1B9D"/>
    <w:rsid w:val="006D30E8"/>
    <w:rsid w:val="006D49F2"/>
    <w:rsid w:val="006D75F0"/>
    <w:rsid w:val="006F1766"/>
    <w:rsid w:val="00707C90"/>
    <w:rsid w:val="007117B4"/>
    <w:rsid w:val="00711872"/>
    <w:rsid w:val="0071205C"/>
    <w:rsid w:val="00712A8D"/>
    <w:rsid w:val="0071339E"/>
    <w:rsid w:val="007166B9"/>
    <w:rsid w:val="00743D28"/>
    <w:rsid w:val="00744EAB"/>
    <w:rsid w:val="007479DE"/>
    <w:rsid w:val="00763C07"/>
    <w:rsid w:val="00767F6B"/>
    <w:rsid w:val="00774BFB"/>
    <w:rsid w:val="0077544D"/>
    <w:rsid w:val="00783817"/>
    <w:rsid w:val="007A765A"/>
    <w:rsid w:val="007B6A1A"/>
    <w:rsid w:val="007C7A7F"/>
    <w:rsid w:val="007D0CA4"/>
    <w:rsid w:val="007D4FEA"/>
    <w:rsid w:val="007D52B3"/>
    <w:rsid w:val="007E745D"/>
    <w:rsid w:val="007F0567"/>
    <w:rsid w:val="007F7D01"/>
    <w:rsid w:val="008066C3"/>
    <w:rsid w:val="00837279"/>
    <w:rsid w:val="0084202F"/>
    <w:rsid w:val="008622B2"/>
    <w:rsid w:val="00865419"/>
    <w:rsid w:val="00870737"/>
    <w:rsid w:val="00874B63"/>
    <w:rsid w:val="00876385"/>
    <w:rsid w:val="00882DDA"/>
    <w:rsid w:val="00885A74"/>
    <w:rsid w:val="008956F0"/>
    <w:rsid w:val="008A2363"/>
    <w:rsid w:val="008A29A4"/>
    <w:rsid w:val="008A2F72"/>
    <w:rsid w:val="008B4680"/>
    <w:rsid w:val="008C43D0"/>
    <w:rsid w:val="008D3A0D"/>
    <w:rsid w:val="008D7402"/>
    <w:rsid w:val="008D7A79"/>
    <w:rsid w:val="008E650D"/>
    <w:rsid w:val="009006F0"/>
    <w:rsid w:val="009056C2"/>
    <w:rsid w:val="00910B74"/>
    <w:rsid w:val="009310A8"/>
    <w:rsid w:val="00937888"/>
    <w:rsid w:val="009400D9"/>
    <w:rsid w:val="00942DE5"/>
    <w:rsid w:val="00945D06"/>
    <w:rsid w:val="00956E64"/>
    <w:rsid w:val="009679CC"/>
    <w:rsid w:val="00967BCE"/>
    <w:rsid w:val="00971381"/>
    <w:rsid w:val="00984C46"/>
    <w:rsid w:val="009919DB"/>
    <w:rsid w:val="0099207B"/>
    <w:rsid w:val="00997772"/>
    <w:rsid w:val="009A54FD"/>
    <w:rsid w:val="009B13A7"/>
    <w:rsid w:val="009B20D8"/>
    <w:rsid w:val="009C6DE2"/>
    <w:rsid w:val="009D1CD6"/>
    <w:rsid w:val="009D6297"/>
    <w:rsid w:val="009E4566"/>
    <w:rsid w:val="009F472E"/>
    <w:rsid w:val="009F4C08"/>
    <w:rsid w:val="00A00A59"/>
    <w:rsid w:val="00A04419"/>
    <w:rsid w:val="00A06D48"/>
    <w:rsid w:val="00A12237"/>
    <w:rsid w:val="00A170EC"/>
    <w:rsid w:val="00A274D6"/>
    <w:rsid w:val="00A31D67"/>
    <w:rsid w:val="00A375A3"/>
    <w:rsid w:val="00A44774"/>
    <w:rsid w:val="00A47D7D"/>
    <w:rsid w:val="00A47E18"/>
    <w:rsid w:val="00A50469"/>
    <w:rsid w:val="00A64252"/>
    <w:rsid w:val="00A7776B"/>
    <w:rsid w:val="00A92A90"/>
    <w:rsid w:val="00A96932"/>
    <w:rsid w:val="00A96B89"/>
    <w:rsid w:val="00AA76FB"/>
    <w:rsid w:val="00AB0D4A"/>
    <w:rsid w:val="00AB4665"/>
    <w:rsid w:val="00AC3C5B"/>
    <w:rsid w:val="00AC4E79"/>
    <w:rsid w:val="00B154EB"/>
    <w:rsid w:val="00B174FD"/>
    <w:rsid w:val="00B20FA2"/>
    <w:rsid w:val="00B34E53"/>
    <w:rsid w:val="00B4529F"/>
    <w:rsid w:val="00B601C9"/>
    <w:rsid w:val="00B94D5A"/>
    <w:rsid w:val="00B96055"/>
    <w:rsid w:val="00BA1E3B"/>
    <w:rsid w:val="00BC0228"/>
    <w:rsid w:val="00BC1DC7"/>
    <w:rsid w:val="00BC2CCE"/>
    <w:rsid w:val="00BC4DF7"/>
    <w:rsid w:val="00BC653F"/>
    <w:rsid w:val="00BD4C9B"/>
    <w:rsid w:val="00BD67D1"/>
    <w:rsid w:val="00BD68A0"/>
    <w:rsid w:val="00BE00E3"/>
    <w:rsid w:val="00BE7951"/>
    <w:rsid w:val="00BF084A"/>
    <w:rsid w:val="00C055A9"/>
    <w:rsid w:val="00C060D9"/>
    <w:rsid w:val="00C13E5B"/>
    <w:rsid w:val="00C165EB"/>
    <w:rsid w:val="00C17CD2"/>
    <w:rsid w:val="00C17ED9"/>
    <w:rsid w:val="00C403B8"/>
    <w:rsid w:val="00C456AF"/>
    <w:rsid w:val="00C51E9B"/>
    <w:rsid w:val="00C75277"/>
    <w:rsid w:val="00C92B42"/>
    <w:rsid w:val="00C9542A"/>
    <w:rsid w:val="00CA3A31"/>
    <w:rsid w:val="00CA5557"/>
    <w:rsid w:val="00CB0BC7"/>
    <w:rsid w:val="00CB1E73"/>
    <w:rsid w:val="00CB58A6"/>
    <w:rsid w:val="00CB5C55"/>
    <w:rsid w:val="00CC094D"/>
    <w:rsid w:val="00CD324D"/>
    <w:rsid w:val="00CE16D9"/>
    <w:rsid w:val="00CF087A"/>
    <w:rsid w:val="00CF194A"/>
    <w:rsid w:val="00D02C72"/>
    <w:rsid w:val="00D03054"/>
    <w:rsid w:val="00D0366A"/>
    <w:rsid w:val="00D05A42"/>
    <w:rsid w:val="00D11BF5"/>
    <w:rsid w:val="00D2695D"/>
    <w:rsid w:val="00D31F08"/>
    <w:rsid w:val="00D41FD1"/>
    <w:rsid w:val="00D453DC"/>
    <w:rsid w:val="00D466A2"/>
    <w:rsid w:val="00D63093"/>
    <w:rsid w:val="00D7536A"/>
    <w:rsid w:val="00D81754"/>
    <w:rsid w:val="00D82293"/>
    <w:rsid w:val="00D8788F"/>
    <w:rsid w:val="00D92328"/>
    <w:rsid w:val="00D9347D"/>
    <w:rsid w:val="00D9436C"/>
    <w:rsid w:val="00DA4D78"/>
    <w:rsid w:val="00DB0A09"/>
    <w:rsid w:val="00DC588A"/>
    <w:rsid w:val="00DC7042"/>
    <w:rsid w:val="00DD5E13"/>
    <w:rsid w:val="00DF2A20"/>
    <w:rsid w:val="00DF2DE0"/>
    <w:rsid w:val="00DF4730"/>
    <w:rsid w:val="00DF49F5"/>
    <w:rsid w:val="00DF78AF"/>
    <w:rsid w:val="00E04C24"/>
    <w:rsid w:val="00E06AF9"/>
    <w:rsid w:val="00E1177F"/>
    <w:rsid w:val="00E14279"/>
    <w:rsid w:val="00E219F5"/>
    <w:rsid w:val="00E2223C"/>
    <w:rsid w:val="00E333E4"/>
    <w:rsid w:val="00E4068A"/>
    <w:rsid w:val="00E41ADD"/>
    <w:rsid w:val="00E41B1E"/>
    <w:rsid w:val="00E41E1F"/>
    <w:rsid w:val="00E42962"/>
    <w:rsid w:val="00E42EA2"/>
    <w:rsid w:val="00E4467C"/>
    <w:rsid w:val="00E51D9F"/>
    <w:rsid w:val="00E556E3"/>
    <w:rsid w:val="00E6257C"/>
    <w:rsid w:val="00E652AA"/>
    <w:rsid w:val="00E7567A"/>
    <w:rsid w:val="00E85A7D"/>
    <w:rsid w:val="00E9269D"/>
    <w:rsid w:val="00E930BC"/>
    <w:rsid w:val="00EA5B63"/>
    <w:rsid w:val="00EB1B10"/>
    <w:rsid w:val="00EB3BDD"/>
    <w:rsid w:val="00EC19E6"/>
    <w:rsid w:val="00EC5AFB"/>
    <w:rsid w:val="00ED7D8E"/>
    <w:rsid w:val="00EE0120"/>
    <w:rsid w:val="00EE722D"/>
    <w:rsid w:val="00EF08F8"/>
    <w:rsid w:val="00EF4FFE"/>
    <w:rsid w:val="00F31627"/>
    <w:rsid w:val="00F50D6B"/>
    <w:rsid w:val="00F514E9"/>
    <w:rsid w:val="00F51F89"/>
    <w:rsid w:val="00F536A5"/>
    <w:rsid w:val="00F53FD3"/>
    <w:rsid w:val="00F544AF"/>
    <w:rsid w:val="00F54B73"/>
    <w:rsid w:val="00F74482"/>
    <w:rsid w:val="00F804AA"/>
    <w:rsid w:val="00F80AA3"/>
    <w:rsid w:val="00F83BF1"/>
    <w:rsid w:val="00F83CDC"/>
    <w:rsid w:val="00F8569E"/>
    <w:rsid w:val="00FA16FD"/>
    <w:rsid w:val="00FC4EF4"/>
    <w:rsid w:val="00FD296C"/>
    <w:rsid w:val="00FD6350"/>
    <w:rsid w:val="00FE36B5"/>
    <w:rsid w:val="00FE5002"/>
    <w:rsid w:val="00FF0109"/>
    <w:rsid w:val="00FF1D2D"/>
    <w:rsid w:val="00F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EB1EAA7-BE83-4784-8AA5-B0F64BD0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A01"/>
    <w:pPr>
      <w:widowControl w:val="0"/>
      <w:suppressAutoHyphens/>
      <w:textAlignment w:val="baseline"/>
    </w:pPr>
    <w:rPr>
      <w:rFonts w:ascii="ＭＳ 明朝" w:eastAsia="ＭＳ 明朝" w:hAnsi="ＭＳ 明朝"/>
      <w:sz w:val="22"/>
    </w:rPr>
  </w:style>
  <w:style w:type="paragraph" w:styleId="1">
    <w:name w:val="heading 1"/>
    <w:basedOn w:val="a"/>
    <w:next w:val="a"/>
    <w:qFormat/>
    <w:rsid w:val="00970A01"/>
    <w:pPr>
      <w:keepNext/>
      <w:numPr>
        <w:numId w:val="1"/>
      </w:numPr>
      <w:tabs>
        <w:tab w:val="left" w:pos="284"/>
      </w:tabs>
      <w:ind w:left="284" w:hanging="284"/>
      <w:outlineLvl w:val="0"/>
    </w:pPr>
    <w:rPr>
      <w:rFonts w:ascii="Arial" w:eastAsia="ＭＳ ゴシック" w:hAnsi="Arial"/>
      <w:kern w:val="1"/>
    </w:rPr>
  </w:style>
  <w:style w:type="paragraph" w:styleId="2">
    <w:name w:val="heading 2"/>
    <w:basedOn w:val="a"/>
    <w:next w:val="a"/>
    <w:qFormat/>
    <w:rsid w:val="00970A01"/>
    <w:pPr>
      <w:keepNext/>
      <w:numPr>
        <w:ilvl w:val="1"/>
        <w:numId w:val="1"/>
      </w:numPr>
      <w:tabs>
        <w:tab w:val="left" w:pos="284"/>
        <w:tab w:val="left" w:pos="709"/>
      </w:tabs>
      <w:ind w:left="709" w:hanging="425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970A01"/>
    <w:pPr>
      <w:keepNext/>
      <w:numPr>
        <w:ilvl w:val="2"/>
        <w:numId w:val="1"/>
      </w:numPr>
      <w:tabs>
        <w:tab w:val="left" w:pos="284"/>
        <w:tab w:val="left" w:pos="1134"/>
      </w:tabs>
      <w:ind w:left="1134" w:hanging="425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rsid w:val="00970A01"/>
    <w:pPr>
      <w:keepNext/>
      <w:numPr>
        <w:ilvl w:val="3"/>
        <w:numId w:val="1"/>
      </w:numPr>
      <w:tabs>
        <w:tab w:val="left" w:pos="284"/>
        <w:tab w:val="left" w:pos="1559"/>
      </w:tabs>
      <w:ind w:left="1559" w:hanging="425"/>
      <w:outlineLvl w:val="3"/>
    </w:pPr>
    <w:rPr>
      <w:b/>
    </w:rPr>
  </w:style>
  <w:style w:type="paragraph" w:styleId="5">
    <w:name w:val="heading 5"/>
    <w:basedOn w:val="a"/>
    <w:next w:val="a"/>
    <w:qFormat/>
    <w:rsid w:val="00970A01"/>
    <w:pPr>
      <w:keepNext/>
      <w:numPr>
        <w:ilvl w:val="4"/>
        <w:numId w:val="1"/>
      </w:numPr>
      <w:tabs>
        <w:tab w:val="left" w:pos="284"/>
        <w:tab w:val="left" w:pos="1984"/>
      </w:tabs>
      <w:ind w:left="1984" w:hanging="425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rsid w:val="00970A01"/>
    <w:pPr>
      <w:keepNext/>
      <w:numPr>
        <w:ilvl w:val="5"/>
        <w:numId w:val="1"/>
      </w:numPr>
      <w:tabs>
        <w:tab w:val="left" w:pos="284"/>
        <w:tab w:val="left" w:pos="2409"/>
      </w:tabs>
      <w:ind w:left="2409" w:hanging="425"/>
      <w:outlineLvl w:val="5"/>
    </w:pPr>
    <w:rPr>
      <w:b/>
    </w:rPr>
  </w:style>
  <w:style w:type="paragraph" w:styleId="7">
    <w:name w:val="heading 7"/>
    <w:basedOn w:val="a"/>
    <w:next w:val="a"/>
    <w:qFormat/>
    <w:rsid w:val="00970A01"/>
    <w:pPr>
      <w:keepNext/>
      <w:numPr>
        <w:ilvl w:val="6"/>
        <w:numId w:val="1"/>
      </w:numPr>
      <w:tabs>
        <w:tab w:val="left" w:pos="284"/>
        <w:tab w:val="left" w:pos="2834"/>
      </w:tabs>
      <w:ind w:left="2834" w:hanging="425"/>
      <w:outlineLvl w:val="6"/>
    </w:pPr>
  </w:style>
  <w:style w:type="paragraph" w:styleId="8">
    <w:name w:val="heading 8"/>
    <w:basedOn w:val="a"/>
    <w:next w:val="a"/>
    <w:qFormat/>
    <w:rsid w:val="00970A01"/>
    <w:pPr>
      <w:keepNext/>
      <w:numPr>
        <w:ilvl w:val="7"/>
        <w:numId w:val="1"/>
      </w:numPr>
      <w:tabs>
        <w:tab w:val="left" w:pos="284"/>
        <w:tab w:val="left" w:pos="3259"/>
      </w:tabs>
      <w:ind w:left="3259" w:hanging="425"/>
      <w:outlineLvl w:val="7"/>
    </w:pPr>
  </w:style>
  <w:style w:type="paragraph" w:styleId="9">
    <w:name w:val="heading 9"/>
    <w:basedOn w:val="a"/>
    <w:next w:val="a"/>
    <w:qFormat/>
    <w:rsid w:val="00970A01"/>
    <w:pPr>
      <w:keepNext/>
      <w:numPr>
        <w:ilvl w:val="8"/>
        <w:numId w:val="1"/>
      </w:numPr>
      <w:tabs>
        <w:tab w:val="left" w:pos="284"/>
        <w:tab w:val="left" w:pos="3684"/>
      </w:tabs>
      <w:ind w:left="3684" w:hanging="425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0A01"/>
    <w:rPr>
      <w:color w:val="0000FF"/>
      <w:u w:val="single"/>
    </w:rPr>
  </w:style>
  <w:style w:type="character" w:customStyle="1" w:styleId="WW8Num1z4">
    <w:name w:val="WW8Num1z4"/>
    <w:rsid w:val="00970A01"/>
    <w:rPr>
      <w:rFonts w:ascii="Arial Black" w:hAnsi="Arial Black"/>
    </w:rPr>
  </w:style>
  <w:style w:type="character" w:customStyle="1" w:styleId="WW8Num3z0">
    <w:name w:val="WW8Num3z0"/>
    <w:rsid w:val="00970A01"/>
    <w:rPr>
      <w:rFonts w:ascii="Times New Roman" w:eastAsia="ＭＳ 明朝" w:hAnsi="Times New Roman"/>
    </w:rPr>
  </w:style>
  <w:style w:type="character" w:customStyle="1" w:styleId="WW8Num9z0">
    <w:name w:val="WW8Num9z0"/>
    <w:rsid w:val="00970A01"/>
    <w:rPr>
      <w:rFonts w:ascii="Times New Roman" w:eastAsia="ＭＳ 明朝" w:hAnsi="Times New Roman"/>
    </w:rPr>
  </w:style>
  <w:style w:type="character" w:customStyle="1" w:styleId="WW-">
    <w:name w:val="WW-段落ﾌｫﾝﾄ"/>
    <w:rsid w:val="00970A01"/>
  </w:style>
  <w:style w:type="character" w:customStyle="1" w:styleId="a4">
    <w:name w:val="ヘッダー (文字)"/>
    <w:basedOn w:val="a0"/>
    <w:link w:val="a5"/>
    <w:rsid w:val="00970A01"/>
    <w:rPr>
      <w:rFonts w:ascii="ＭＳ 明朝" w:hAnsi="ＭＳ 明朝"/>
      <w:sz w:val="22"/>
    </w:rPr>
  </w:style>
  <w:style w:type="character" w:customStyle="1" w:styleId="a6">
    <w:name w:val="フッター (文字)"/>
    <w:basedOn w:val="a0"/>
    <w:link w:val="a7"/>
    <w:rsid w:val="00970A01"/>
    <w:rPr>
      <w:rFonts w:ascii="ＭＳ 明朝" w:hAnsi="ＭＳ 明朝"/>
      <w:sz w:val="22"/>
    </w:rPr>
  </w:style>
  <w:style w:type="character" w:customStyle="1" w:styleId="a8">
    <w:name w:val="本文インデント (文字)"/>
    <w:basedOn w:val="a0"/>
    <w:link w:val="10"/>
    <w:rsid w:val="00970A01"/>
    <w:rPr>
      <w:rFonts w:ascii="ＭＳ 明朝" w:hAnsi="ＭＳ 明朝"/>
      <w:sz w:val="22"/>
    </w:rPr>
  </w:style>
  <w:style w:type="character" w:customStyle="1" w:styleId="11">
    <w:name w:val="ページ番号1"/>
    <w:basedOn w:val="a0"/>
    <w:rsid w:val="00970A01"/>
  </w:style>
  <w:style w:type="character" w:customStyle="1" w:styleId="a9">
    <w:name w:val="記 (文字)"/>
    <w:basedOn w:val="a0"/>
    <w:link w:val="12"/>
    <w:uiPriority w:val="99"/>
    <w:rsid w:val="00970A01"/>
    <w:rPr>
      <w:rFonts w:ascii="ＭＳ 明朝" w:hAnsi="Century"/>
      <w:sz w:val="24"/>
    </w:rPr>
  </w:style>
  <w:style w:type="paragraph" w:styleId="aa">
    <w:name w:val="caption"/>
    <w:basedOn w:val="a"/>
    <w:qFormat/>
    <w:rsid w:val="00970A01"/>
    <w:pPr>
      <w:suppressLineNumbers/>
      <w:spacing w:before="120" w:after="120"/>
    </w:pPr>
    <w:rPr>
      <w:rFonts w:cs="ＭＳ Ｐゴシック"/>
      <w:i/>
      <w:iCs/>
      <w:sz w:val="20"/>
    </w:rPr>
  </w:style>
  <w:style w:type="paragraph" w:styleId="ab">
    <w:name w:val="Title"/>
    <w:basedOn w:val="a"/>
    <w:next w:val="ac"/>
    <w:qFormat/>
    <w:rsid w:val="00970A01"/>
    <w:pPr>
      <w:spacing w:line="360" w:lineRule="atLeast"/>
      <w:ind w:left="1620" w:right="1899"/>
      <w:jc w:val="both"/>
    </w:pPr>
    <w:rPr>
      <w:rFonts w:ascii="ＭＳ ゴシック" w:eastAsia="ＭＳ ゴシック" w:hAnsi="ＭＳ ゴシック"/>
      <w:i/>
      <w:sz w:val="32"/>
      <w:u w:val="single"/>
    </w:rPr>
  </w:style>
  <w:style w:type="paragraph" w:styleId="ad">
    <w:name w:val="Body Text"/>
    <w:basedOn w:val="a"/>
    <w:rsid w:val="00970A01"/>
    <w:pPr>
      <w:ind w:left="357"/>
    </w:pPr>
    <w:rPr>
      <w:sz w:val="24"/>
    </w:rPr>
  </w:style>
  <w:style w:type="paragraph" w:styleId="a7">
    <w:name w:val="footer"/>
    <w:basedOn w:val="a"/>
    <w:link w:val="a6"/>
    <w:rsid w:val="00970A01"/>
    <w:pPr>
      <w:tabs>
        <w:tab w:val="center" w:pos="4252"/>
        <w:tab w:val="right" w:pos="8504"/>
      </w:tabs>
      <w:snapToGrid w:val="0"/>
    </w:pPr>
  </w:style>
  <w:style w:type="paragraph" w:styleId="ae">
    <w:name w:val="Balloon Text"/>
    <w:basedOn w:val="a"/>
    <w:rsid w:val="00970A0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4"/>
    <w:rsid w:val="00970A01"/>
    <w:pPr>
      <w:tabs>
        <w:tab w:val="center" w:pos="4252"/>
        <w:tab w:val="right" w:pos="8504"/>
      </w:tabs>
      <w:snapToGrid w:val="0"/>
    </w:pPr>
  </w:style>
  <w:style w:type="paragraph" w:styleId="ac">
    <w:name w:val="Subtitle"/>
    <w:basedOn w:val="af"/>
    <w:next w:val="ad"/>
    <w:qFormat/>
    <w:rsid w:val="00970A01"/>
    <w:pPr>
      <w:jc w:val="center"/>
    </w:pPr>
    <w:rPr>
      <w:i/>
      <w:iCs/>
    </w:rPr>
  </w:style>
  <w:style w:type="paragraph" w:customStyle="1" w:styleId="af0">
    <w:name w:val="明細"/>
    <w:basedOn w:val="1"/>
    <w:rsid w:val="00970A01"/>
  </w:style>
  <w:style w:type="paragraph" w:customStyle="1" w:styleId="af">
    <w:name w:val="見出し"/>
    <w:basedOn w:val="a"/>
    <w:next w:val="ad"/>
    <w:rsid w:val="00970A01"/>
    <w:pPr>
      <w:keepNext/>
      <w:spacing w:before="240" w:after="120"/>
    </w:pPr>
    <w:rPr>
      <w:rFonts w:ascii="Arial" w:eastAsia="ＭＳ Ｐゴシック" w:hAnsi="Arial" w:cs="ＭＳ Ｐゴシック"/>
      <w:sz w:val="28"/>
      <w:szCs w:val="28"/>
    </w:rPr>
  </w:style>
  <w:style w:type="paragraph" w:customStyle="1" w:styleId="af1">
    <w:name w:val="索引"/>
    <w:basedOn w:val="a"/>
    <w:rsid w:val="00970A01"/>
    <w:pPr>
      <w:suppressLineNumbers/>
    </w:pPr>
    <w:rPr>
      <w:rFonts w:cs="ＭＳ Ｐゴシック"/>
    </w:rPr>
  </w:style>
  <w:style w:type="paragraph" w:customStyle="1" w:styleId="af2">
    <w:name w:val="かっこ"/>
    <w:basedOn w:val="a"/>
    <w:rsid w:val="00970A01"/>
    <w:pPr>
      <w:ind w:right="45"/>
      <w:jc w:val="both"/>
    </w:pPr>
    <w:rPr>
      <w:rFonts w:ascii="ＭＳ ゴシック" w:eastAsia="ＭＳ ゴシック" w:hAnsi="ＭＳ ゴシック"/>
    </w:rPr>
  </w:style>
  <w:style w:type="paragraph" w:customStyle="1" w:styleId="WW-0">
    <w:name w:val="WW-日付"/>
    <w:basedOn w:val="a"/>
    <w:next w:val="a"/>
    <w:rsid w:val="00970A01"/>
    <w:pPr>
      <w:spacing w:line="360" w:lineRule="atLeast"/>
      <w:jc w:val="right"/>
    </w:pPr>
  </w:style>
  <w:style w:type="paragraph" w:customStyle="1" w:styleId="WW-1">
    <w:name w:val="WW-標準ｲﾝﾃﾞﾝﾄ"/>
    <w:basedOn w:val="a"/>
    <w:rsid w:val="00970A01"/>
    <w:pPr>
      <w:ind w:left="851"/>
    </w:pPr>
  </w:style>
  <w:style w:type="paragraph" w:customStyle="1" w:styleId="WW-2">
    <w:name w:val="WW-記"/>
    <w:basedOn w:val="a"/>
    <w:next w:val="a"/>
    <w:rsid w:val="00970A01"/>
    <w:pPr>
      <w:jc w:val="center"/>
    </w:pPr>
    <w:rPr>
      <w:sz w:val="24"/>
    </w:rPr>
  </w:style>
  <w:style w:type="paragraph" w:customStyle="1" w:styleId="af3">
    <w:name w:val="号"/>
    <w:basedOn w:val="WW-1"/>
    <w:rsid w:val="00970A01"/>
    <w:pPr>
      <w:ind w:left="540" w:hanging="330"/>
      <w:jc w:val="both"/>
    </w:pPr>
  </w:style>
  <w:style w:type="paragraph" w:customStyle="1" w:styleId="af4">
    <w:name w:val="表の見出し"/>
    <w:basedOn w:val="af5"/>
    <w:rsid w:val="00970A01"/>
    <w:pPr>
      <w:jc w:val="center"/>
    </w:pPr>
    <w:rPr>
      <w:b/>
      <w:bCs/>
      <w:i/>
      <w:iCs/>
    </w:rPr>
  </w:style>
  <w:style w:type="paragraph" w:customStyle="1" w:styleId="af5">
    <w:name w:val="表の内容"/>
    <w:basedOn w:val="ad"/>
    <w:rsid w:val="00970A01"/>
    <w:pPr>
      <w:suppressLineNumbers/>
    </w:pPr>
  </w:style>
  <w:style w:type="paragraph" w:customStyle="1" w:styleId="13">
    <w:name w:val="一覧1"/>
    <w:basedOn w:val="ad"/>
    <w:rsid w:val="00970A01"/>
    <w:rPr>
      <w:rFonts w:cs="ＭＳ Ｐゴシック"/>
    </w:rPr>
  </w:style>
  <w:style w:type="paragraph" w:customStyle="1" w:styleId="af6">
    <w:name w:val="タイトル"/>
    <w:basedOn w:val="a"/>
    <w:rsid w:val="00970A01"/>
    <w:pPr>
      <w:suppressAutoHyphens w:val="0"/>
      <w:adjustRightInd w:val="0"/>
      <w:spacing w:line="360" w:lineRule="atLeast"/>
      <w:ind w:left="3420" w:right="3254"/>
      <w:jc w:val="both"/>
    </w:pPr>
    <w:rPr>
      <w:rFonts w:ascii="ＭＳ ゴシック" w:eastAsia="ＭＳ ゴシック" w:hAnsi="Times New Roman"/>
      <w:sz w:val="32"/>
    </w:rPr>
  </w:style>
  <w:style w:type="paragraph" w:customStyle="1" w:styleId="31">
    <w:name w:val="本文インデント 31"/>
    <w:basedOn w:val="a"/>
    <w:rsid w:val="00970A01"/>
    <w:pPr>
      <w:ind w:leftChars="400" w:left="851"/>
    </w:pPr>
    <w:rPr>
      <w:sz w:val="16"/>
      <w:szCs w:val="16"/>
    </w:rPr>
  </w:style>
  <w:style w:type="paragraph" w:customStyle="1" w:styleId="14">
    <w:name w:val="リスト段落1"/>
    <w:basedOn w:val="a"/>
    <w:rsid w:val="00970A01"/>
    <w:pPr>
      <w:ind w:leftChars="400" w:left="840"/>
    </w:pPr>
  </w:style>
  <w:style w:type="paragraph" w:customStyle="1" w:styleId="10">
    <w:name w:val="本文インデント1"/>
    <w:basedOn w:val="a"/>
    <w:link w:val="a8"/>
    <w:rsid w:val="00970A01"/>
    <w:pPr>
      <w:ind w:leftChars="400" w:left="851"/>
    </w:pPr>
  </w:style>
  <w:style w:type="paragraph" w:customStyle="1" w:styleId="af7">
    <w:name w:val="住所"/>
    <w:basedOn w:val="a"/>
    <w:rsid w:val="00970A01"/>
    <w:pPr>
      <w:suppressAutoHyphens w:val="0"/>
      <w:adjustRightInd w:val="0"/>
      <w:ind w:left="425" w:hanging="425"/>
      <w:jc w:val="distribute"/>
    </w:pPr>
    <w:rPr>
      <w:rFonts w:hAnsi="Times New Roman"/>
    </w:rPr>
  </w:style>
  <w:style w:type="paragraph" w:customStyle="1" w:styleId="af8">
    <w:name w:val="タイトル２"/>
    <w:basedOn w:val="af6"/>
    <w:rsid w:val="00970A01"/>
    <w:pPr>
      <w:ind w:left="3240" w:right="3060"/>
    </w:pPr>
  </w:style>
  <w:style w:type="paragraph" w:customStyle="1" w:styleId="af9">
    <w:name w:val="日にち"/>
    <w:basedOn w:val="af2"/>
    <w:rsid w:val="00970A01"/>
    <w:pPr>
      <w:suppressAutoHyphens w:val="0"/>
      <w:wordWrap w:val="0"/>
      <w:adjustRightInd w:val="0"/>
      <w:spacing w:before="120"/>
      <w:ind w:left="180" w:right="107"/>
      <w:jc w:val="left"/>
    </w:pPr>
    <w:rPr>
      <w:rFonts w:ascii="ＭＳ 明朝" w:eastAsia="ＭＳ 明朝" w:hAnsi="Times New Roman"/>
      <w:sz w:val="24"/>
    </w:rPr>
  </w:style>
  <w:style w:type="paragraph" w:customStyle="1" w:styleId="afa">
    <w:name w:val="代理人"/>
    <w:basedOn w:val="af7"/>
    <w:rsid w:val="00970A01"/>
    <w:pPr>
      <w:spacing w:before="160" w:after="160"/>
      <w:ind w:left="0" w:firstLine="0"/>
    </w:pPr>
  </w:style>
  <w:style w:type="paragraph" w:customStyle="1" w:styleId="12">
    <w:name w:val="記1"/>
    <w:basedOn w:val="a"/>
    <w:next w:val="a"/>
    <w:link w:val="a9"/>
    <w:rsid w:val="00970A01"/>
    <w:pPr>
      <w:suppressAutoHyphens w:val="0"/>
      <w:adjustRightInd w:val="0"/>
      <w:jc w:val="center"/>
    </w:pPr>
    <w:rPr>
      <w:rFonts w:hAnsi="Century"/>
      <w:sz w:val="24"/>
    </w:rPr>
  </w:style>
  <w:style w:type="paragraph" w:customStyle="1" w:styleId="afb">
    <w:name w:val="金額"/>
    <w:basedOn w:val="af7"/>
    <w:rsid w:val="00970A01"/>
    <w:pPr>
      <w:spacing w:before="160" w:after="160"/>
      <w:ind w:left="0" w:right="1056" w:firstLine="0"/>
      <w:jc w:val="right"/>
    </w:pPr>
  </w:style>
  <w:style w:type="character" w:styleId="afc">
    <w:name w:val="Placeholder Text"/>
    <w:basedOn w:val="a0"/>
    <w:uiPriority w:val="99"/>
    <w:semiHidden/>
    <w:rsid w:val="003A63E6"/>
    <w:rPr>
      <w:color w:val="808080"/>
    </w:rPr>
  </w:style>
  <w:style w:type="paragraph" w:styleId="afd">
    <w:name w:val="List Paragraph"/>
    <w:basedOn w:val="a"/>
    <w:uiPriority w:val="34"/>
    <w:qFormat/>
    <w:rsid w:val="007372BF"/>
    <w:pPr>
      <w:ind w:leftChars="400" w:left="840"/>
    </w:pPr>
  </w:style>
  <w:style w:type="table" w:styleId="afe">
    <w:name w:val="Table Grid"/>
    <w:basedOn w:val="a1"/>
    <w:uiPriority w:val="59"/>
    <w:rsid w:val="00C8784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起案表３"/>
    <w:basedOn w:val="a"/>
    <w:rsid w:val="00192857"/>
    <w:pPr>
      <w:suppressAutoHyphens w:val="0"/>
      <w:wordWrap w:val="0"/>
      <w:adjustRightInd w:val="0"/>
      <w:snapToGrid w:val="0"/>
      <w:spacing w:before="40" w:after="40"/>
      <w:jc w:val="both"/>
    </w:pPr>
    <w:rPr>
      <w:rFonts w:ascii="ＭＳ Ｐ明朝" w:eastAsia="ＭＳ Ｐ明朝" w:hAnsi="Century"/>
    </w:rPr>
  </w:style>
  <w:style w:type="paragraph" w:styleId="30">
    <w:name w:val="Body Text Indent 3"/>
    <w:basedOn w:val="a"/>
    <w:link w:val="32"/>
    <w:uiPriority w:val="99"/>
    <w:semiHidden/>
    <w:unhideWhenUsed/>
    <w:rsid w:val="0071205C"/>
    <w:pPr>
      <w:ind w:leftChars="400" w:left="851"/>
    </w:pPr>
    <w:rPr>
      <w:sz w:val="16"/>
      <w:szCs w:val="16"/>
    </w:rPr>
  </w:style>
  <w:style w:type="character" w:customStyle="1" w:styleId="32">
    <w:name w:val="本文インデント 3 (文字)"/>
    <w:basedOn w:val="a0"/>
    <w:link w:val="30"/>
    <w:uiPriority w:val="99"/>
    <w:semiHidden/>
    <w:rsid w:val="0071205C"/>
    <w:rPr>
      <w:rFonts w:ascii="ＭＳ 明朝" w:eastAsia="ＭＳ 明朝" w:hAnsi="ＭＳ 明朝"/>
      <w:sz w:val="16"/>
      <w:szCs w:val="16"/>
    </w:rPr>
  </w:style>
  <w:style w:type="paragraph" w:styleId="aff0">
    <w:name w:val="Note Heading"/>
    <w:basedOn w:val="a"/>
    <w:next w:val="a"/>
    <w:uiPriority w:val="99"/>
    <w:unhideWhenUsed/>
    <w:rsid w:val="004826A7"/>
    <w:pPr>
      <w:suppressAutoHyphens w:val="0"/>
      <w:jc w:val="center"/>
      <w:textAlignment w:val="auto"/>
    </w:pPr>
    <w:rPr>
      <w:rFonts w:cs="ＭＳ 明朝"/>
      <w:szCs w:val="22"/>
    </w:rPr>
  </w:style>
  <w:style w:type="character" w:customStyle="1" w:styleId="15">
    <w:name w:val="記 (文字)1"/>
    <w:basedOn w:val="a0"/>
    <w:uiPriority w:val="99"/>
    <w:semiHidden/>
    <w:rsid w:val="004826A7"/>
    <w:rPr>
      <w:rFonts w:ascii="ＭＳ 明朝" w:eastAsia="ＭＳ 明朝" w:hAnsi="ＭＳ 明朝"/>
      <w:sz w:val="22"/>
    </w:rPr>
  </w:style>
  <w:style w:type="paragraph" w:styleId="Web">
    <w:name w:val="Normal (Web)"/>
    <w:basedOn w:val="a"/>
    <w:uiPriority w:val="99"/>
    <w:semiHidden/>
    <w:unhideWhenUsed/>
    <w:rsid w:val="005F789E"/>
    <w:pPr>
      <w:widowControl/>
      <w:suppressAutoHyphens w:val="0"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ff1">
    <w:name w:val="Body Text Indent"/>
    <w:basedOn w:val="a"/>
    <w:link w:val="16"/>
    <w:rsid w:val="00032DE4"/>
    <w:pPr>
      <w:suppressAutoHyphens w:val="0"/>
      <w:adjustRightInd w:val="0"/>
      <w:ind w:leftChars="400" w:left="851"/>
    </w:pPr>
    <w:rPr>
      <w:rFonts w:hAnsi="Century"/>
    </w:rPr>
  </w:style>
  <w:style w:type="character" w:customStyle="1" w:styleId="16">
    <w:name w:val="本文インデント (文字)1"/>
    <w:basedOn w:val="a0"/>
    <w:link w:val="aff1"/>
    <w:rsid w:val="00032DE4"/>
    <w:rPr>
      <w:rFonts w:ascii="ＭＳ 明朝" w:eastAsia="ＭＳ 明朝" w:hAnsi="Century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5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（金曜日）</PublishDate>
  <Abstract>令和３年５月６日（木曜日）まで</Abstract>
  <CompanyAddress/>
  <CompanyPhone>TEL：092-642-7811</CompanyPhone>
  <CompanyFax>FAX：092-642-7834</CompanyFax>
  <CompanyEmail>E-Mail：kyouden@kokuhoren-fukuoka.jp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D3446CD-9953-4049-B4A2-86FCE4CCC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1463</TotalTime>
  <Pages>1</Pages>
  <Words>58</Words>
  <Characters>335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令和３年４月２２日（木曜日）１７時００分まで</vt:lpstr>
    </vt:vector>
  </TitlesOfParts>
  <Manager>令和３年５月７日（金曜日）午後３時３０分</Manager>
  <Company>福岡県国民健康保険団体連合会　審査業務部　システム管理課　共同電算係</Company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令和３年４月２２日（木曜日）１７時００分まで</dc:title>
  <dc:subject>令和３年４月２７日（火曜日）午後５時００分まで</dc:subject>
  <dc:creator>国保会館４階役員室</dc:creator>
  <cp:keywords>令和3年度情報系端末等機器調達業務委託契約</cp:keywords>
  <dc:description>契約締結日から令和３年８月３１日まで</dc:description>
  <cp:lastModifiedBy>萩野 香織</cp:lastModifiedBy>
  <cp:revision>209</cp:revision>
  <cp:lastPrinted>2023-05-19T06:21:00Z</cp:lastPrinted>
  <dcterms:created xsi:type="dcterms:W3CDTF">2017-07-14T02:49:00Z</dcterms:created>
  <dcterms:modified xsi:type="dcterms:W3CDTF">2023-05-19T06:30:00Z</dcterms:modified>
  <cp:category>令和２年３月１７日（火）まで</cp:category>
  <cp:contentStatus>令和３年４月２８日（水曜日）まで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1041-8.1.0.3373</vt:lpwstr>
  </property>
</Properties>
</file>