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919DB" w:rsidRPr="00C8784B" w:rsidRDefault="009919DB" w:rsidP="009919DB">
      <w:pPr>
        <w:pStyle w:val="a5"/>
        <w:rPr>
          <w:rFonts w:ascii="ＭＳ Ｐ明朝" w:eastAsia="ＭＳ Ｐ明朝" w:hAnsi="ＭＳ Ｐ明朝"/>
        </w:rPr>
      </w:pPr>
      <w:r w:rsidRPr="00C8784B">
        <w:rPr>
          <w:rFonts w:ascii="ＭＳ Ｐ明朝" w:eastAsia="ＭＳ Ｐ明朝" w:hAnsi="ＭＳ Ｐ明朝" w:hint="eastAsia"/>
        </w:rPr>
        <w:t>様式第</w:t>
      </w:r>
      <w:r w:rsidR="00E51D9F">
        <w:rPr>
          <w:rFonts w:ascii="ＭＳ Ｐ明朝" w:eastAsia="ＭＳ Ｐ明朝" w:hAnsi="ＭＳ Ｐ明朝" w:hint="eastAsia"/>
        </w:rPr>
        <w:t>６</w:t>
      </w:r>
      <w:r w:rsidRPr="00C8784B">
        <w:rPr>
          <w:rFonts w:ascii="ＭＳ Ｐ明朝" w:eastAsia="ＭＳ Ｐ明朝" w:hAnsi="ＭＳ Ｐ明朝" w:hint="eastAsia"/>
        </w:rPr>
        <w:t>号</w:t>
      </w:r>
    </w:p>
    <w:p w:rsidR="009919DB" w:rsidRPr="00C8784B" w:rsidRDefault="009919DB" w:rsidP="009919D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rsidR="009919DB" w:rsidRPr="00C8784B" w:rsidRDefault="009919DB" w:rsidP="009919DB">
      <w:pPr>
        <w:pStyle w:val="af2"/>
        <w:wordWrap w:val="0"/>
        <w:rPr>
          <w:rFonts w:ascii="ＭＳ Ｐ明朝" w:eastAsia="ＭＳ Ｐ明朝" w:hAnsi="ＭＳ Ｐ明朝"/>
        </w:rPr>
      </w:pPr>
    </w:p>
    <w:p w:rsidR="009919DB" w:rsidRPr="00C8784B" w:rsidRDefault="00304A96" w:rsidP="009919DB">
      <w:pPr>
        <w:pStyle w:val="af9"/>
        <w:jc w:val="right"/>
        <w:rPr>
          <w:rFonts w:ascii="ＭＳ Ｐ明朝" w:eastAsia="ＭＳ Ｐ明朝" w:hAnsi="ＭＳ Ｐ明朝"/>
        </w:rPr>
      </w:pPr>
      <w:r>
        <w:rPr>
          <w:rFonts w:ascii="ＭＳ Ｐ明朝" w:eastAsia="ＭＳ Ｐ明朝" w:hAnsi="ＭＳ Ｐ明朝" w:hint="eastAsia"/>
        </w:rPr>
        <w:t>令和</w:t>
      </w:r>
      <w:r w:rsidR="009919DB" w:rsidRPr="00C8784B">
        <w:rPr>
          <w:rFonts w:ascii="ＭＳ Ｐ明朝" w:eastAsia="ＭＳ Ｐ明朝" w:hAnsi="ＭＳ Ｐ明朝" w:hint="eastAsia"/>
        </w:rPr>
        <w:t xml:space="preserve">　　　年　　　月　　　日</w:t>
      </w: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sidR="005A142C">
        <w:rPr>
          <w:rFonts w:ascii="ＭＳ Ｐ明朝" w:eastAsia="ＭＳ Ｐ明朝" w:hAnsi="ＭＳ Ｐ明朝" w:hint="eastAsia"/>
          <w:sz w:val="24"/>
        </w:rPr>
        <w:t>殿</w:t>
      </w: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9919DB" w:rsidRPr="00C8784B" w:rsidTr="00E652AA">
        <w:trPr>
          <w:cantSplit/>
        </w:trPr>
        <w:tc>
          <w:tcPr>
            <w:tcW w:w="1800" w:type="dxa"/>
            <w:tcBorders>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8240" behindDoc="0" locked="0" layoutInCell="1" allowOverlap="1" wp14:anchorId="3D2AE960" wp14:editId="3247EDEE">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4ED" w:rsidRDefault="004324ED" w:rsidP="009919DB">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AE960" id="Group 2" o:spid="_x0000_s1026" style="position:absolute;left:0;text-align:left;margin-left:242.75pt;margin-top:6.5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ODXsIA&#10;AADaAAAADwAAAGRycy9kb3ducmV2LnhtbESPQWvCQBSE70L/w/IKvUjdWFBL6ia0hYJIL0bB6yP7&#10;moRm34bsS0z/vSsUPA4z8w2zzSfXqpH60Hg2sFwkoIhLbxuuDJyOX8+voIIgW2w9k4E/CpBnD7Mt&#10;ptZf+EBjIZWKEA4pGqhFulTrUNbkMCx8Rxy9H987lCj7StseLxHuWv2SJGvtsOG4UGNHnzWVv8Xg&#10;DIzn8/cHnQa9HFE2891+kGZNxjw9Tu9voIQmuYf/2ztrYAW3K/EG6O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44NewgAAANoAAAAPAAAAAAAAAAAAAAAAAJgCAABkcnMvZG93&#10;bnJldi54bWxQSwUGAAAAAAQABAD1AAAAhwMAAAAA&#10;" filled="f" stroked="f">
                        <v:textbox inset="1pt,1pt,1pt,1pt">
                          <w:txbxContent>
                            <w:p w:rsidR="004324ED" w:rsidRDefault="004324ED" w:rsidP="009919DB">
                              <w:pPr>
                                <w:spacing w:before="60"/>
                                <w:ind w:left="57"/>
                              </w:pPr>
                              <w:r>
                                <w:rPr>
                                  <w:rFonts w:hint="eastAsia"/>
                                </w:rPr>
                                <w:t>印</w:t>
                              </w:r>
                            </w:p>
                          </w:txbxContent>
                        </v:textbox>
                      </v:rect>
                      <v:oval id="Oval 16" o:spid="_x0000_s1028" style="position:absolute;width:11012;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NTsMA&#10;AADaAAAADwAAAGRycy9kb3ducmV2LnhtbESPzWrDMBCE74G+g9hCL6GWW0IIbuRQCoUeCvl9gI21&#10;kZ1YK1dSY+fto0Agx2FmvmHmi8G24kw+NI4VvGU5COLK6YaNgt32+3UGIkRkja1jUnChAIvyaTTH&#10;Qrue13TeRCMShEOBCuoYu0LKUNVkMWSuI07ewXmLMUlvpPbYJ7ht5XueT6XFhtNCjR191VSdNv9W&#10;wX6/c4P888vV2Jw8To59Z35XSr08D58fICIN8RG+t3+0gincrqQbI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NTsMAAADaAAAADwAAAAAAAAAAAAAAAACYAgAAZHJzL2Rv&#10;d25yZXYueG1sUEsFBgAAAAAEAAQA9QAAAIgD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right="1056" w:firstLine="0"/>
              <w:jc w:val="right"/>
              <w:rPr>
                <w:rFonts w:ascii="ＭＳ Ｐ明朝" w:eastAsia="ＭＳ Ｐ明朝" w:hAnsi="ＭＳ Ｐ明朝"/>
                <w:sz w:val="24"/>
              </w:rPr>
            </w:pPr>
          </w:p>
        </w:tc>
      </w:tr>
      <w:tr w:rsidR="009919DB" w:rsidRPr="00C8784B" w:rsidTr="00E652AA">
        <w:trPr>
          <w:cantSplit/>
          <w:trHeight w:val="889"/>
        </w:trPr>
        <w:tc>
          <w:tcPr>
            <w:tcW w:w="1800" w:type="dxa"/>
            <w:tcBorders>
              <w:top w:val="dotted" w:sz="6" w:space="0" w:color="auto"/>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6192" behindDoc="0" locked="0" layoutInCell="1" allowOverlap="1" wp14:anchorId="0C7F8613" wp14:editId="13474CBD">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4ED" w:rsidRDefault="004324ED" w:rsidP="009919DB">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F8613" id="Group 5" o:spid="_x0000_s1029" style="position:absolute;left:0;text-align:left;margin-left:242.75pt;margin-top:19.15pt;width:36.05pt;height:19.85pt;z-index:2516561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obKsEA&#10;AADaAAAADwAAAGRycy9kb3ducmV2LnhtbESPzYrCQBCE78K+w9DCXmSd6EEl6yiuIIh48Qe8Npk2&#10;CWZ6QqYTs2/vCAt7LKrqK2q57l2lOmpC6dnAZJyAIs68LTk3cL3svhaggiBbrDyTgV8KsF59DJaY&#10;Wv/kE3VnyVWEcEjRQCFSp1qHrCCHYexr4ujdfeNQomxybRt8Rrir9DRJZtphyXGhwJq2BWWPc+sM&#10;dLfb8YeurZ50KPPR/tBKOSNjPof95huUUC//4b/23hqYwvtKvAF6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KGyrBAAAA2gAAAA8AAAAAAAAAAAAAAAAAmAIAAGRycy9kb3du&#10;cmV2LnhtbFBLBQYAAAAABAAEAPUAAACGAwAAAAA=&#10;" filled="f" stroked="f">
                        <v:textbox inset="1pt,1pt,1pt,1pt">
                          <w:txbxContent>
                            <w:p w:rsidR="004324ED" w:rsidRDefault="004324ED" w:rsidP="009919DB">
                              <w:pPr>
                                <w:spacing w:before="60"/>
                                <w:ind w:left="57"/>
                              </w:pPr>
                              <w:r>
                                <w:rPr>
                                  <w:rFonts w:hint="eastAsia"/>
                                </w:rPr>
                                <w:t>印</w:t>
                              </w:r>
                            </w:p>
                          </w:txbxContent>
                        </v:textbox>
                      </v:rect>
                      <v:oval id="Oval 13" o:spid="_x0000_s1031" style="position:absolute;width:11012;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Bu1sMA&#10;AADaAAAADwAAAGRycy9kb3ducmV2LnhtbESPzWrDMBCE74G+g9hCLyGR04YQnMihBAo9FJq/B9hY&#10;G9mxtXIlNXbfvioUchxm5htmvRlsK27kQ+1YwWyagSAuna7ZKDgd3yZLECEia2wdk4IfCrApHkZr&#10;zLXreU+3QzQiQTjkqKCKsculDGVFFsPUdcTJuzhvMSbpjdQe+wS3rXzOsoW0WHNaqLCjbUVlc/i2&#10;Cs7nkxvkl//cjU3jcX7tO/OxU+rpcXhdgYg0xHv4v/2uFbzA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Bu1sMAAADaAAAADwAAAAAAAAAAAAAAAACYAgAAZHJzL2Rv&#10;d25yZXYueG1sUEsFBgAAAAAEAAQA9QAAAIgD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p>
        </w:tc>
      </w:tr>
    </w:tbl>
    <w:p w:rsidR="009919DB" w:rsidRPr="00C8784B" w:rsidRDefault="009919DB" w:rsidP="009919DB">
      <w:pPr>
        <w:pStyle w:val="ad"/>
        <w:ind w:left="0"/>
        <w:rPr>
          <w:rFonts w:ascii="ＭＳ Ｐ明朝" w:eastAsia="ＭＳ Ｐ明朝" w:hAnsi="ＭＳ Ｐ明朝"/>
        </w:rPr>
      </w:pPr>
    </w:p>
    <w:p w:rsidR="009919DB" w:rsidRPr="00C8784B" w:rsidRDefault="009919DB" w:rsidP="009919DB">
      <w:pPr>
        <w:pStyle w:val="ad"/>
        <w:ind w:left="0"/>
        <w:rPr>
          <w:rFonts w:ascii="ＭＳ Ｐ明朝" w:eastAsia="ＭＳ Ｐ明朝" w:hAnsi="ＭＳ Ｐ明朝"/>
        </w:rPr>
      </w:pPr>
    </w:p>
    <w:p w:rsidR="009919DB" w:rsidRPr="00BD68A0" w:rsidRDefault="009919DB" w:rsidP="009919DB">
      <w:pPr>
        <w:pStyle w:val="ad"/>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sdt>
        <w:sdtPr>
          <w:rPr>
            <w:rFonts w:ascii="ＭＳ Ｐ明朝" w:eastAsia="ＭＳ Ｐ明朝" w:hAnsi="ＭＳ Ｐ明朝" w:hint="eastAsia"/>
            <w:b/>
            <w:szCs w:val="24"/>
            <w:u w:val="single"/>
          </w:rPr>
          <w:alias w:val="キーワード"/>
          <w:id w:val="34414092"/>
          <w:placeholder>
            <w:docPart w:val="9A368D3EE19543A2919A108C9518E525"/>
          </w:placeholder>
          <w:dataBinding w:prefixMappings="xmlns:ns0='http://purl.org/dc/elements/1.1/' xmlns:ns1='http://schemas.openxmlformats.org/package/2006/metadata/core-properties' " w:xpath="/ns1:coreProperties[1]/ns1:keywords[1]" w:storeItemID="{6C3C8BC8-F283-45AE-878A-BAB7291924A1}"/>
          <w:text/>
        </w:sdtPr>
        <w:sdtEndPr/>
        <w:sdtContent>
          <w:r w:rsidR="00863F22">
            <w:rPr>
              <w:rFonts w:ascii="ＭＳ Ｐ明朝" w:eastAsia="ＭＳ Ｐ明朝" w:hAnsi="ＭＳ Ｐ明朝" w:hint="eastAsia"/>
              <w:b/>
              <w:szCs w:val="24"/>
              <w:u w:val="single"/>
            </w:rPr>
            <w:t>次期独自基盤システムに係る外字ソフトの調達・保守業務委託契約</w:t>
          </w:r>
        </w:sdtContent>
      </w:sdt>
    </w:p>
    <w:p w:rsidR="009919DB" w:rsidRPr="00C8784B" w:rsidRDefault="009919DB" w:rsidP="009919DB">
      <w:pPr>
        <w:pStyle w:val="ad"/>
        <w:rPr>
          <w:rFonts w:ascii="ＭＳ Ｐ明朝" w:eastAsia="ＭＳ Ｐ明朝" w:hAnsi="ＭＳ Ｐ明朝"/>
        </w:rPr>
      </w:pPr>
    </w:p>
    <w:p w:rsidR="009919DB" w:rsidRPr="00197865" w:rsidRDefault="009919DB" w:rsidP="003E2198">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9919DB" w:rsidRPr="00C8784B" w:rsidTr="00E652AA">
        <w:trPr>
          <w:cantSplit/>
          <w:jc w:val="center"/>
        </w:trPr>
        <w:tc>
          <w:tcPr>
            <w:tcW w:w="4724" w:type="dxa"/>
            <w:tcBorders>
              <w:left w:val="nil"/>
              <w:bottom w:val="dotted" w:sz="6" w:space="0" w:color="auto"/>
              <w:right w:val="nil"/>
            </w:tcBorders>
          </w:tcPr>
          <w:p w:rsidR="009919DB" w:rsidRPr="00C8784B" w:rsidRDefault="009919DB" w:rsidP="00E652A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9919DB" w:rsidRPr="00C8784B" w:rsidTr="00E652AA">
        <w:trPr>
          <w:cantSplit/>
          <w:jc w:val="center"/>
        </w:trPr>
        <w:tc>
          <w:tcPr>
            <w:tcW w:w="4724" w:type="dxa"/>
            <w:tcBorders>
              <w:top w:val="dotted" w:sz="6" w:space="0" w:color="auto"/>
              <w:left w:val="nil"/>
              <w:right w:val="nil"/>
            </w:tcBorders>
          </w:tcPr>
          <w:p w:rsidR="009919DB" w:rsidRPr="00C8784B" w:rsidRDefault="009919DB" w:rsidP="00E652AA">
            <w:pPr>
              <w:pStyle w:val="af7"/>
              <w:tabs>
                <w:tab w:val="right" w:pos="3318"/>
              </w:tabs>
              <w:spacing w:before="160" w:after="160"/>
              <w:ind w:left="0" w:firstLine="0"/>
              <w:jc w:val="left"/>
              <w:rPr>
                <w:rFonts w:ascii="ＭＳ Ｐ明朝" w:eastAsia="ＭＳ Ｐ明朝" w:hAnsi="ＭＳ Ｐ明朝"/>
                <w:sz w:val="24"/>
              </w:rPr>
            </w:pPr>
          </w:p>
        </w:tc>
      </w:tr>
    </w:tbl>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9919DB" w:rsidRPr="00C8784B" w:rsidTr="00C203AF">
        <w:trPr>
          <w:cantSplit/>
        </w:trPr>
        <w:tc>
          <w:tcPr>
            <w:tcW w:w="8820" w:type="dxa"/>
            <w:tcBorders>
              <w:top w:val="nil"/>
              <w:left w:val="nil"/>
              <w:right w:val="nil"/>
            </w:tcBorders>
          </w:tcPr>
          <w:p w:rsidR="009919DB" w:rsidRPr="00C8784B" w:rsidRDefault="009919DB" w:rsidP="00E652AA">
            <w:pPr>
              <w:pStyle w:val="afb"/>
              <w:jc w:val="left"/>
              <w:rPr>
                <w:rFonts w:ascii="ＭＳ Ｐ明朝" w:eastAsia="ＭＳ Ｐ明朝" w:hAnsi="ＭＳ Ｐ明朝"/>
                <w:sz w:val="24"/>
              </w:rPr>
            </w:pPr>
          </w:p>
        </w:tc>
      </w:tr>
    </w:tbl>
    <w:p w:rsidR="009919DB" w:rsidRPr="00C8784B" w:rsidRDefault="009919DB" w:rsidP="009919DB">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rsidR="009919DB" w:rsidRPr="00C8784B" w:rsidRDefault="009919DB" w:rsidP="009919DB">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sidR="00304A96">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rsidR="009919DB" w:rsidRPr="00C8784B" w:rsidRDefault="009919DB" w:rsidP="009919DB">
      <w:pPr>
        <w:tabs>
          <w:tab w:val="left" w:pos="709"/>
        </w:tabs>
        <w:rPr>
          <w:rFonts w:ascii="ＭＳ Ｐ明朝" w:eastAsia="ＭＳ Ｐ明朝" w:hAnsi="ＭＳ Ｐ明朝"/>
        </w:rPr>
      </w:pPr>
      <w:bookmarkStart w:id="0" w:name="_GoBack"/>
      <w:bookmarkEnd w:id="0"/>
    </w:p>
    <w:sectPr w:rsidR="009919DB" w:rsidRPr="00C8784B"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4ED" w:rsidRDefault="004324ED" w:rsidP="00567416">
      <w:r>
        <w:separator/>
      </w:r>
    </w:p>
  </w:endnote>
  <w:endnote w:type="continuationSeparator" w:id="0">
    <w:p w:rsidR="004324ED" w:rsidRDefault="004324ED"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4ED" w:rsidRDefault="004324ED" w:rsidP="00567416">
      <w:r>
        <w:separator/>
      </w:r>
    </w:p>
  </w:footnote>
  <w:footnote w:type="continuationSeparator" w:id="0">
    <w:p w:rsidR="004324ED" w:rsidRDefault="004324ED" w:rsidP="00567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4ED" w:rsidRDefault="004324ED">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6112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416"/>
    <w:rsid w:val="00002B39"/>
    <w:rsid w:val="00002BCC"/>
    <w:rsid w:val="00032DE4"/>
    <w:rsid w:val="0003504E"/>
    <w:rsid w:val="00051130"/>
    <w:rsid w:val="000537C6"/>
    <w:rsid w:val="00055EAE"/>
    <w:rsid w:val="00055EFB"/>
    <w:rsid w:val="00073B03"/>
    <w:rsid w:val="00074591"/>
    <w:rsid w:val="00083114"/>
    <w:rsid w:val="000850F8"/>
    <w:rsid w:val="00085C6B"/>
    <w:rsid w:val="00085DA0"/>
    <w:rsid w:val="000961FA"/>
    <w:rsid w:val="000A4454"/>
    <w:rsid w:val="000B5392"/>
    <w:rsid w:val="000B6A51"/>
    <w:rsid w:val="000C7562"/>
    <w:rsid w:val="000E03EE"/>
    <w:rsid w:val="000E1551"/>
    <w:rsid w:val="000E3965"/>
    <w:rsid w:val="0010030D"/>
    <w:rsid w:val="001021BE"/>
    <w:rsid w:val="00107ECC"/>
    <w:rsid w:val="00114AA3"/>
    <w:rsid w:val="001174DC"/>
    <w:rsid w:val="001175AB"/>
    <w:rsid w:val="001230E8"/>
    <w:rsid w:val="00132540"/>
    <w:rsid w:val="00132549"/>
    <w:rsid w:val="00137C82"/>
    <w:rsid w:val="00144385"/>
    <w:rsid w:val="00160982"/>
    <w:rsid w:val="001642CD"/>
    <w:rsid w:val="00191DB1"/>
    <w:rsid w:val="00192857"/>
    <w:rsid w:val="001933F7"/>
    <w:rsid w:val="00197865"/>
    <w:rsid w:val="001A1505"/>
    <w:rsid w:val="001A652F"/>
    <w:rsid w:val="001B00E8"/>
    <w:rsid w:val="001C7FB8"/>
    <w:rsid w:val="001D4970"/>
    <w:rsid w:val="001E4AD3"/>
    <w:rsid w:val="001E5FC0"/>
    <w:rsid w:val="00204999"/>
    <w:rsid w:val="0021143D"/>
    <w:rsid w:val="002250D5"/>
    <w:rsid w:val="00232413"/>
    <w:rsid w:val="00233135"/>
    <w:rsid w:val="00241658"/>
    <w:rsid w:val="00256857"/>
    <w:rsid w:val="002577DA"/>
    <w:rsid w:val="00264041"/>
    <w:rsid w:val="00276DE9"/>
    <w:rsid w:val="0027713D"/>
    <w:rsid w:val="002847C2"/>
    <w:rsid w:val="0029375A"/>
    <w:rsid w:val="002964B8"/>
    <w:rsid w:val="002A2BF9"/>
    <w:rsid w:val="002C48B4"/>
    <w:rsid w:val="002D598B"/>
    <w:rsid w:val="002D7CAD"/>
    <w:rsid w:val="002E4797"/>
    <w:rsid w:val="002F1A1C"/>
    <w:rsid w:val="003002F8"/>
    <w:rsid w:val="00304A96"/>
    <w:rsid w:val="0030638F"/>
    <w:rsid w:val="00321DC9"/>
    <w:rsid w:val="00324514"/>
    <w:rsid w:val="00341912"/>
    <w:rsid w:val="0034234E"/>
    <w:rsid w:val="003525B0"/>
    <w:rsid w:val="003526F9"/>
    <w:rsid w:val="003558E1"/>
    <w:rsid w:val="003640C9"/>
    <w:rsid w:val="0037018C"/>
    <w:rsid w:val="00375D15"/>
    <w:rsid w:val="003807F2"/>
    <w:rsid w:val="003845CB"/>
    <w:rsid w:val="00394067"/>
    <w:rsid w:val="00397F8A"/>
    <w:rsid w:val="003B0D0F"/>
    <w:rsid w:val="003B1ED0"/>
    <w:rsid w:val="003C19DF"/>
    <w:rsid w:val="003D50F0"/>
    <w:rsid w:val="003E2198"/>
    <w:rsid w:val="003E2394"/>
    <w:rsid w:val="003E458F"/>
    <w:rsid w:val="003E7900"/>
    <w:rsid w:val="00400C70"/>
    <w:rsid w:val="004041BD"/>
    <w:rsid w:val="00414F36"/>
    <w:rsid w:val="00416346"/>
    <w:rsid w:val="00422A02"/>
    <w:rsid w:val="004324ED"/>
    <w:rsid w:val="00437139"/>
    <w:rsid w:val="0044508E"/>
    <w:rsid w:val="00447709"/>
    <w:rsid w:val="00462195"/>
    <w:rsid w:val="00462846"/>
    <w:rsid w:val="00481FBC"/>
    <w:rsid w:val="004826A7"/>
    <w:rsid w:val="00494C02"/>
    <w:rsid w:val="00495A87"/>
    <w:rsid w:val="004A52EB"/>
    <w:rsid w:val="004A76B1"/>
    <w:rsid w:val="004C3393"/>
    <w:rsid w:val="004C58B7"/>
    <w:rsid w:val="004D3E73"/>
    <w:rsid w:val="004D6124"/>
    <w:rsid w:val="004E3A82"/>
    <w:rsid w:val="004E4AC7"/>
    <w:rsid w:val="00500D96"/>
    <w:rsid w:val="005146F7"/>
    <w:rsid w:val="00523C8C"/>
    <w:rsid w:val="00525B5E"/>
    <w:rsid w:val="00535DCE"/>
    <w:rsid w:val="00535DFE"/>
    <w:rsid w:val="005477EA"/>
    <w:rsid w:val="0055004E"/>
    <w:rsid w:val="00562E44"/>
    <w:rsid w:val="00567416"/>
    <w:rsid w:val="00567927"/>
    <w:rsid w:val="00572910"/>
    <w:rsid w:val="00591583"/>
    <w:rsid w:val="0059184D"/>
    <w:rsid w:val="005A142C"/>
    <w:rsid w:val="005A148C"/>
    <w:rsid w:val="005A1924"/>
    <w:rsid w:val="005A5E3E"/>
    <w:rsid w:val="005B3C6D"/>
    <w:rsid w:val="005C3248"/>
    <w:rsid w:val="005C5118"/>
    <w:rsid w:val="005C6063"/>
    <w:rsid w:val="005D008E"/>
    <w:rsid w:val="005D4474"/>
    <w:rsid w:val="005D72F2"/>
    <w:rsid w:val="005E12D2"/>
    <w:rsid w:val="005E194F"/>
    <w:rsid w:val="005F789E"/>
    <w:rsid w:val="00627763"/>
    <w:rsid w:val="0063128F"/>
    <w:rsid w:val="0068271E"/>
    <w:rsid w:val="00695415"/>
    <w:rsid w:val="006A719D"/>
    <w:rsid w:val="006B761A"/>
    <w:rsid w:val="006C1B9D"/>
    <w:rsid w:val="006D30E8"/>
    <w:rsid w:val="006D49F2"/>
    <w:rsid w:val="006D75F0"/>
    <w:rsid w:val="006E1EE2"/>
    <w:rsid w:val="0070036A"/>
    <w:rsid w:val="007117B4"/>
    <w:rsid w:val="0071205C"/>
    <w:rsid w:val="00712A8D"/>
    <w:rsid w:val="0071339E"/>
    <w:rsid w:val="007166B9"/>
    <w:rsid w:val="00743D28"/>
    <w:rsid w:val="00744EAB"/>
    <w:rsid w:val="007479DE"/>
    <w:rsid w:val="00763C07"/>
    <w:rsid w:val="00767F6B"/>
    <w:rsid w:val="00774BFB"/>
    <w:rsid w:val="0077544D"/>
    <w:rsid w:val="00783817"/>
    <w:rsid w:val="00796E9B"/>
    <w:rsid w:val="007A2E03"/>
    <w:rsid w:val="007A765A"/>
    <w:rsid w:val="007B6A1A"/>
    <w:rsid w:val="007C7A7F"/>
    <w:rsid w:val="007D0CA4"/>
    <w:rsid w:val="007D4FEA"/>
    <w:rsid w:val="007D52B3"/>
    <w:rsid w:val="007E745D"/>
    <w:rsid w:val="007F0567"/>
    <w:rsid w:val="007F7D01"/>
    <w:rsid w:val="008066C3"/>
    <w:rsid w:val="00837279"/>
    <w:rsid w:val="0084202F"/>
    <w:rsid w:val="008622B2"/>
    <w:rsid w:val="00863F22"/>
    <w:rsid w:val="00865419"/>
    <w:rsid w:val="00874B63"/>
    <w:rsid w:val="00876385"/>
    <w:rsid w:val="00882DDA"/>
    <w:rsid w:val="008956F0"/>
    <w:rsid w:val="008A2F72"/>
    <w:rsid w:val="008B4680"/>
    <w:rsid w:val="008B6AE6"/>
    <w:rsid w:val="008D2BB4"/>
    <w:rsid w:val="008D3963"/>
    <w:rsid w:val="008D3A0D"/>
    <w:rsid w:val="008D4970"/>
    <w:rsid w:val="008D7A79"/>
    <w:rsid w:val="008E650D"/>
    <w:rsid w:val="009056C2"/>
    <w:rsid w:val="009109DA"/>
    <w:rsid w:val="0091483A"/>
    <w:rsid w:val="009310A8"/>
    <w:rsid w:val="00932A05"/>
    <w:rsid w:val="00942DE5"/>
    <w:rsid w:val="00945D06"/>
    <w:rsid w:val="00956E64"/>
    <w:rsid w:val="009679CC"/>
    <w:rsid w:val="00971381"/>
    <w:rsid w:val="00984C46"/>
    <w:rsid w:val="009919DB"/>
    <w:rsid w:val="00997772"/>
    <w:rsid w:val="009A54FD"/>
    <w:rsid w:val="009A5B8E"/>
    <w:rsid w:val="009B13A7"/>
    <w:rsid w:val="009B20D8"/>
    <w:rsid w:val="009C6DE2"/>
    <w:rsid w:val="009D6297"/>
    <w:rsid w:val="009E4566"/>
    <w:rsid w:val="009F472E"/>
    <w:rsid w:val="00A00A59"/>
    <w:rsid w:val="00A04419"/>
    <w:rsid w:val="00A06D48"/>
    <w:rsid w:val="00A12237"/>
    <w:rsid w:val="00A15B43"/>
    <w:rsid w:val="00A170EC"/>
    <w:rsid w:val="00A24519"/>
    <w:rsid w:val="00A274D6"/>
    <w:rsid w:val="00A31D67"/>
    <w:rsid w:val="00A375A3"/>
    <w:rsid w:val="00A426C6"/>
    <w:rsid w:val="00A44774"/>
    <w:rsid w:val="00A47E18"/>
    <w:rsid w:val="00A50469"/>
    <w:rsid w:val="00A64252"/>
    <w:rsid w:val="00A7776B"/>
    <w:rsid w:val="00A92A90"/>
    <w:rsid w:val="00A96932"/>
    <w:rsid w:val="00A96B89"/>
    <w:rsid w:val="00AA0A26"/>
    <w:rsid w:val="00AB4665"/>
    <w:rsid w:val="00AC4E79"/>
    <w:rsid w:val="00B174FD"/>
    <w:rsid w:val="00B34E53"/>
    <w:rsid w:val="00B601C9"/>
    <w:rsid w:val="00B70DE4"/>
    <w:rsid w:val="00B94D5A"/>
    <w:rsid w:val="00B96055"/>
    <w:rsid w:val="00BA1E3B"/>
    <w:rsid w:val="00BB53B3"/>
    <w:rsid w:val="00BC1DC7"/>
    <w:rsid w:val="00BC22CC"/>
    <w:rsid w:val="00BC3E1A"/>
    <w:rsid w:val="00BC4DF7"/>
    <w:rsid w:val="00BC5552"/>
    <w:rsid w:val="00BD4C9B"/>
    <w:rsid w:val="00BD67D1"/>
    <w:rsid w:val="00BD68A0"/>
    <w:rsid w:val="00BE00E3"/>
    <w:rsid w:val="00BF0468"/>
    <w:rsid w:val="00BF084A"/>
    <w:rsid w:val="00C055A9"/>
    <w:rsid w:val="00C13E5B"/>
    <w:rsid w:val="00C165EB"/>
    <w:rsid w:val="00C17CD2"/>
    <w:rsid w:val="00C17ED9"/>
    <w:rsid w:val="00C203AF"/>
    <w:rsid w:val="00C2203E"/>
    <w:rsid w:val="00C376FC"/>
    <w:rsid w:val="00C403B8"/>
    <w:rsid w:val="00C456AF"/>
    <w:rsid w:val="00C75277"/>
    <w:rsid w:val="00C92B42"/>
    <w:rsid w:val="00C9542A"/>
    <w:rsid w:val="00C96DD9"/>
    <w:rsid w:val="00CA3A31"/>
    <w:rsid w:val="00CA5557"/>
    <w:rsid w:val="00CA79B8"/>
    <w:rsid w:val="00CB0BC7"/>
    <w:rsid w:val="00CB5C55"/>
    <w:rsid w:val="00CC094D"/>
    <w:rsid w:val="00CD324D"/>
    <w:rsid w:val="00CE16D9"/>
    <w:rsid w:val="00CF087A"/>
    <w:rsid w:val="00CF194A"/>
    <w:rsid w:val="00D02C72"/>
    <w:rsid w:val="00D0366A"/>
    <w:rsid w:val="00D05A42"/>
    <w:rsid w:val="00D11BF5"/>
    <w:rsid w:val="00D2695D"/>
    <w:rsid w:val="00D31F08"/>
    <w:rsid w:val="00D466A2"/>
    <w:rsid w:val="00D501D2"/>
    <w:rsid w:val="00D63093"/>
    <w:rsid w:val="00D7536A"/>
    <w:rsid w:val="00D81754"/>
    <w:rsid w:val="00D82293"/>
    <w:rsid w:val="00D91FD4"/>
    <w:rsid w:val="00D9347D"/>
    <w:rsid w:val="00D9436C"/>
    <w:rsid w:val="00DA4D78"/>
    <w:rsid w:val="00DB0A09"/>
    <w:rsid w:val="00DB2A5D"/>
    <w:rsid w:val="00DB5902"/>
    <w:rsid w:val="00DC588A"/>
    <w:rsid w:val="00DC7042"/>
    <w:rsid w:val="00DD5E13"/>
    <w:rsid w:val="00DF2A20"/>
    <w:rsid w:val="00DF2DE0"/>
    <w:rsid w:val="00DF49F5"/>
    <w:rsid w:val="00DF78AF"/>
    <w:rsid w:val="00E06AF9"/>
    <w:rsid w:val="00E1177F"/>
    <w:rsid w:val="00E219F5"/>
    <w:rsid w:val="00E2223C"/>
    <w:rsid w:val="00E333E4"/>
    <w:rsid w:val="00E4068A"/>
    <w:rsid w:val="00E41ADD"/>
    <w:rsid w:val="00E41B1E"/>
    <w:rsid w:val="00E41E1F"/>
    <w:rsid w:val="00E42962"/>
    <w:rsid w:val="00E42EEB"/>
    <w:rsid w:val="00E4467C"/>
    <w:rsid w:val="00E51D9F"/>
    <w:rsid w:val="00E556E3"/>
    <w:rsid w:val="00E6257C"/>
    <w:rsid w:val="00E652AA"/>
    <w:rsid w:val="00E705B7"/>
    <w:rsid w:val="00E7567A"/>
    <w:rsid w:val="00E85A7D"/>
    <w:rsid w:val="00E9269D"/>
    <w:rsid w:val="00E930BC"/>
    <w:rsid w:val="00EA5B63"/>
    <w:rsid w:val="00EB1B10"/>
    <w:rsid w:val="00EB3BDD"/>
    <w:rsid w:val="00EC19E6"/>
    <w:rsid w:val="00EC5AFB"/>
    <w:rsid w:val="00ED4DB1"/>
    <w:rsid w:val="00ED7D8E"/>
    <w:rsid w:val="00EE0120"/>
    <w:rsid w:val="00EE722D"/>
    <w:rsid w:val="00EF08F8"/>
    <w:rsid w:val="00F21E54"/>
    <w:rsid w:val="00F31627"/>
    <w:rsid w:val="00F50D6B"/>
    <w:rsid w:val="00F514E9"/>
    <w:rsid w:val="00F51F89"/>
    <w:rsid w:val="00F536A5"/>
    <w:rsid w:val="00F544AF"/>
    <w:rsid w:val="00F54B73"/>
    <w:rsid w:val="00F74482"/>
    <w:rsid w:val="00F804AA"/>
    <w:rsid w:val="00F80AA3"/>
    <w:rsid w:val="00F83BF1"/>
    <w:rsid w:val="00F83CDC"/>
    <w:rsid w:val="00F84778"/>
    <w:rsid w:val="00F8569E"/>
    <w:rsid w:val="00F86954"/>
    <w:rsid w:val="00FA16FD"/>
    <w:rsid w:val="00FC4EF4"/>
    <w:rsid w:val="00FC67C3"/>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1121">
      <v:textbox inset="5.85pt,.7pt,5.85pt,.7pt"/>
    </o:shapedefaults>
    <o:shapelayout v:ext="edit">
      <o:idmap v:ext="edit" data="1"/>
    </o:shapelayout>
  </w:shapeDefaults>
  <w:decimalSymbol w:val="."/>
  <w:listSeparator w:val=","/>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 w:type="paragraph" w:styleId="aff2">
    <w:name w:val="Date"/>
    <w:basedOn w:val="a"/>
    <w:next w:val="a"/>
    <w:link w:val="aff3"/>
    <w:uiPriority w:val="99"/>
    <w:semiHidden/>
    <w:unhideWhenUsed/>
    <w:rsid w:val="005A5E3E"/>
  </w:style>
  <w:style w:type="character" w:customStyle="1" w:styleId="aff3">
    <w:name w:val="日付 (文字)"/>
    <w:basedOn w:val="a0"/>
    <w:link w:val="aff2"/>
    <w:uiPriority w:val="99"/>
    <w:semiHidden/>
    <w:rsid w:val="005A5E3E"/>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368D3EE19543A2919A108C9518E525"/>
        <w:category>
          <w:name w:val="全般"/>
          <w:gallery w:val="placeholder"/>
        </w:category>
        <w:types>
          <w:type w:val="bbPlcHdr"/>
        </w:types>
        <w:behaviors>
          <w:behavior w:val="content"/>
        </w:behaviors>
        <w:guid w:val="{B814B14F-EF59-4628-98CC-729BC27D3C9B}"/>
      </w:docPartPr>
      <w:docPartBody>
        <w:p w:rsidR="00244FAB" w:rsidRDefault="00244FAB">
          <w:pPr>
            <w:pStyle w:val="9A368D3EE19543A2919A108C9518E525"/>
          </w:pPr>
          <w:r w:rsidRPr="00D135EC">
            <w:rPr>
              <w:rStyle w:val="a3"/>
              <w:rFonts w:hint="eastAsia"/>
            </w:rPr>
            <w:t>[</w:t>
          </w:r>
          <w:r w:rsidRPr="00D135EC">
            <w:rPr>
              <w:rStyle w:val="a3"/>
              <w:rFonts w:hint="eastAsia"/>
            </w:rPr>
            <w:t>キーワード</w:t>
          </w:r>
          <w:r w:rsidRPr="00D135EC">
            <w:rPr>
              <w:rStyle w:val="a3"/>
              <w:rFonts w:hint="eastAsia"/>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19CF"/>
    <w:rsid w:val="00064B7A"/>
    <w:rsid w:val="00090A1C"/>
    <w:rsid w:val="000B24C2"/>
    <w:rsid w:val="000B3E83"/>
    <w:rsid w:val="00100E88"/>
    <w:rsid w:val="00144EFF"/>
    <w:rsid w:val="0015350F"/>
    <w:rsid w:val="00157FD0"/>
    <w:rsid w:val="0018582D"/>
    <w:rsid w:val="00197A35"/>
    <w:rsid w:val="001A51B4"/>
    <w:rsid w:val="001B731E"/>
    <w:rsid w:val="00201111"/>
    <w:rsid w:val="00222650"/>
    <w:rsid w:val="00236615"/>
    <w:rsid w:val="00244FAB"/>
    <w:rsid w:val="002551FB"/>
    <w:rsid w:val="00273FFD"/>
    <w:rsid w:val="002762A2"/>
    <w:rsid w:val="002F6AED"/>
    <w:rsid w:val="00310F51"/>
    <w:rsid w:val="0033388A"/>
    <w:rsid w:val="0036749D"/>
    <w:rsid w:val="00385B3E"/>
    <w:rsid w:val="003B1FF6"/>
    <w:rsid w:val="00404A37"/>
    <w:rsid w:val="00416BB5"/>
    <w:rsid w:val="00431DB0"/>
    <w:rsid w:val="004579D9"/>
    <w:rsid w:val="0046155C"/>
    <w:rsid w:val="00490BF0"/>
    <w:rsid w:val="004C0BBA"/>
    <w:rsid w:val="004C1CBE"/>
    <w:rsid w:val="004E2341"/>
    <w:rsid w:val="005173B2"/>
    <w:rsid w:val="00522CF6"/>
    <w:rsid w:val="00567AF8"/>
    <w:rsid w:val="005C556E"/>
    <w:rsid w:val="005E1E1E"/>
    <w:rsid w:val="005F54B3"/>
    <w:rsid w:val="00600F16"/>
    <w:rsid w:val="00691A2C"/>
    <w:rsid w:val="006932B9"/>
    <w:rsid w:val="007205B3"/>
    <w:rsid w:val="00756618"/>
    <w:rsid w:val="00757AA9"/>
    <w:rsid w:val="007D6824"/>
    <w:rsid w:val="00843830"/>
    <w:rsid w:val="00844312"/>
    <w:rsid w:val="008B7577"/>
    <w:rsid w:val="008F4107"/>
    <w:rsid w:val="0091207B"/>
    <w:rsid w:val="00924DCE"/>
    <w:rsid w:val="0092548A"/>
    <w:rsid w:val="00990292"/>
    <w:rsid w:val="009D2679"/>
    <w:rsid w:val="00A004C9"/>
    <w:rsid w:val="00A93A7B"/>
    <w:rsid w:val="00AE7B19"/>
    <w:rsid w:val="00B0046D"/>
    <w:rsid w:val="00B14703"/>
    <w:rsid w:val="00BC5217"/>
    <w:rsid w:val="00BD2E5C"/>
    <w:rsid w:val="00BD36C9"/>
    <w:rsid w:val="00BF397B"/>
    <w:rsid w:val="00C41C80"/>
    <w:rsid w:val="00C51C5E"/>
    <w:rsid w:val="00C611C3"/>
    <w:rsid w:val="00C639A2"/>
    <w:rsid w:val="00CB19CF"/>
    <w:rsid w:val="00D53828"/>
    <w:rsid w:val="00DB1207"/>
    <w:rsid w:val="00DE6F7C"/>
    <w:rsid w:val="00E50944"/>
    <w:rsid w:val="00EB5AD9"/>
    <w:rsid w:val="00EB67B3"/>
    <w:rsid w:val="00F23E4D"/>
    <w:rsid w:val="00F34608"/>
    <w:rsid w:val="00F633D6"/>
    <w:rsid w:val="00F73BEB"/>
    <w:rsid w:val="00F93119"/>
    <w:rsid w:val="00FB1AE4"/>
    <w:rsid w:val="00FC79D0"/>
    <w:rsid w:val="00FE2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1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548A"/>
    <w:rPr>
      <w:color w:val="808080"/>
    </w:rPr>
  </w:style>
  <w:style w:type="paragraph" w:customStyle="1" w:styleId="B433E4D28E2146D1B4DA905859E31E0E">
    <w:name w:val="B433E4D28E2146D1B4DA905859E31E0E"/>
    <w:pPr>
      <w:widowControl w:val="0"/>
      <w:jc w:val="both"/>
    </w:pPr>
  </w:style>
  <w:style w:type="paragraph" w:customStyle="1" w:styleId="9A368D3EE19543A2919A108C9518E525">
    <w:name w:val="9A368D3EE19543A2919A108C9518E525"/>
    <w:pPr>
      <w:widowControl w:val="0"/>
      <w:jc w:val="both"/>
    </w:pPr>
  </w:style>
  <w:style w:type="paragraph" w:customStyle="1" w:styleId="4AB4049EF5ED449682747E5FFACB317A">
    <w:name w:val="4AB4049EF5ED449682747E5FFACB317A"/>
    <w:rsid w:val="00522CF6"/>
    <w:pPr>
      <w:widowControl w:val="0"/>
      <w:jc w:val="both"/>
    </w:pPr>
  </w:style>
  <w:style w:type="paragraph" w:customStyle="1" w:styleId="A44C243E2F8B4F668F0085B56BBBB207">
    <w:name w:val="A44C243E2F8B4F668F0085B56BBBB207"/>
    <w:rsid w:val="00522CF6"/>
    <w:pPr>
      <w:widowControl w:val="0"/>
      <w:jc w:val="both"/>
    </w:pPr>
  </w:style>
  <w:style w:type="paragraph" w:customStyle="1" w:styleId="625721902C584BC4875DD078DBCAC34E">
    <w:name w:val="625721902C584BC4875DD078DBCAC34E"/>
    <w:rsid w:val="00522CF6"/>
    <w:pPr>
      <w:widowControl w:val="0"/>
      <w:jc w:val="both"/>
    </w:pPr>
  </w:style>
  <w:style w:type="paragraph" w:customStyle="1" w:styleId="9E7CCB2C21EF498A82F179A6E6899E4C">
    <w:name w:val="9E7CCB2C21EF498A82F179A6E6899E4C"/>
    <w:rsid w:val="00522CF6"/>
    <w:pPr>
      <w:widowControl w:val="0"/>
      <w:jc w:val="both"/>
    </w:pPr>
  </w:style>
  <w:style w:type="paragraph" w:customStyle="1" w:styleId="57A8F9609A7548EDA13288420A81B033">
    <w:name w:val="57A8F9609A7548EDA13288420A81B033"/>
    <w:rsid w:val="00522CF6"/>
    <w:pPr>
      <w:widowControl w:val="0"/>
      <w:jc w:val="both"/>
    </w:pPr>
  </w:style>
  <w:style w:type="paragraph" w:customStyle="1" w:styleId="CBB46B8F9D8243FDB3A75FE1D3B971FF">
    <w:name w:val="CBB46B8F9D8243FDB3A75FE1D3B971FF"/>
    <w:rsid w:val="00522CF6"/>
    <w:pPr>
      <w:widowControl w:val="0"/>
      <w:jc w:val="both"/>
    </w:pPr>
  </w:style>
  <w:style w:type="paragraph" w:customStyle="1" w:styleId="7AFAE6D1904844209DF41620F51C2A48">
    <w:name w:val="7AFAE6D1904844209DF41620F51C2A48"/>
    <w:rsid w:val="00522CF6"/>
    <w:pPr>
      <w:widowControl w:val="0"/>
      <w:jc w:val="both"/>
    </w:pPr>
  </w:style>
  <w:style w:type="paragraph" w:customStyle="1" w:styleId="F7AE4A049DCB4BB3B3B5170323DA77D5">
    <w:name w:val="F7AE4A049DCB4BB3B3B5170323DA77D5"/>
    <w:rsid w:val="00236615"/>
    <w:pPr>
      <w:widowControl w:val="0"/>
      <w:jc w:val="both"/>
    </w:pPr>
  </w:style>
  <w:style w:type="paragraph" w:customStyle="1" w:styleId="9C90FA52D15B474EA49700F2A4E3139E">
    <w:name w:val="9C90FA52D15B474EA49700F2A4E3139E"/>
    <w:rsid w:val="00236615"/>
    <w:pPr>
      <w:widowControl w:val="0"/>
      <w:jc w:val="both"/>
    </w:pPr>
  </w:style>
  <w:style w:type="paragraph" w:customStyle="1" w:styleId="9F8F5AD51E0C4E2288801B935935DA12">
    <w:name w:val="9F8F5AD51E0C4E2288801B935935DA12"/>
    <w:rsid w:val="00236615"/>
    <w:pPr>
      <w:widowControl w:val="0"/>
      <w:jc w:val="both"/>
    </w:pPr>
  </w:style>
  <w:style w:type="paragraph" w:customStyle="1" w:styleId="D8E7ED9C7D4442778A4CC473668D29F4">
    <w:name w:val="D8E7ED9C7D4442778A4CC473668D29F4"/>
    <w:rsid w:val="00236615"/>
    <w:pPr>
      <w:widowControl w:val="0"/>
      <w:jc w:val="both"/>
    </w:pPr>
  </w:style>
  <w:style w:type="paragraph" w:customStyle="1" w:styleId="94703B11D8DC4AE089174FA532F8BBEE">
    <w:name w:val="94703B11D8DC4AE089174FA532F8BBEE"/>
    <w:rsid w:val="00236615"/>
    <w:pPr>
      <w:widowControl w:val="0"/>
      <w:jc w:val="both"/>
    </w:pPr>
  </w:style>
  <w:style w:type="paragraph" w:customStyle="1" w:styleId="8CD2AC10159E4298BE19479A3897329C">
    <w:name w:val="8CD2AC10159E4298BE19479A3897329C"/>
    <w:rsid w:val="00236615"/>
    <w:pPr>
      <w:widowControl w:val="0"/>
      <w:jc w:val="both"/>
    </w:pPr>
  </w:style>
  <w:style w:type="paragraph" w:customStyle="1" w:styleId="E0571E893A4747779C76E97090BB3819">
    <w:name w:val="E0571E893A4747779C76E97090BB3819"/>
    <w:rsid w:val="00236615"/>
    <w:pPr>
      <w:widowControl w:val="0"/>
      <w:jc w:val="both"/>
    </w:pPr>
  </w:style>
  <w:style w:type="paragraph" w:customStyle="1" w:styleId="DA2DB8BF97314A1FAEA9D45BB714C5C3">
    <w:name w:val="DA2DB8BF97314A1FAEA9D45BB714C5C3"/>
    <w:rsid w:val="00236615"/>
    <w:pPr>
      <w:widowControl w:val="0"/>
      <w:jc w:val="both"/>
    </w:pPr>
  </w:style>
  <w:style w:type="paragraph" w:customStyle="1" w:styleId="DF0ADD05E8774A63B209172FD05F96AE">
    <w:name w:val="DF0ADD05E8774A63B209172FD05F96AE"/>
    <w:rsid w:val="00236615"/>
    <w:pPr>
      <w:widowControl w:val="0"/>
      <w:jc w:val="both"/>
    </w:pPr>
  </w:style>
  <w:style w:type="paragraph" w:customStyle="1" w:styleId="7C844D02D626465BAACD87106F3A09AD">
    <w:name w:val="7C844D02D626465BAACD87106F3A09AD"/>
    <w:rsid w:val="00236615"/>
    <w:pPr>
      <w:widowControl w:val="0"/>
      <w:jc w:val="both"/>
    </w:pPr>
  </w:style>
  <w:style w:type="paragraph" w:customStyle="1" w:styleId="65790D4BDCB247289D8E031CC0A27DF4">
    <w:name w:val="65790D4BDCB247289D8E031CC0A27DF4"/>
    <w:rsid w:val="00236615"/>
    <w:pPr>
      <w:widowControl w:val="0"/>
      <w:jc w:val="both"/>
    </w:pPr>
  </w:style>
  <w:style w:type="paragraph" w:customStyle="1" w:styleId="2AC2752511A744CF9D063BF54B0C1AE6">
    <w:name w:val="2AC2752511A744CF9D063BF54B0C1AE6"/>
    <w:rsid w:val="00236615"/>
    <w:pPr>
      <w:widowControl w:val="0"/>
      <w:jc w:val="both"/>
    </w:pPr>
  </w:style>
  <w:style w:type="paragraph" w:customStyle="1" w:styleId="E68EAF42508849F2B153C54F539E19B1">
    <w:name w:val="E68EAF42508849F2B153C54F539E19B1"/>
    <w:rsid w:val="00236615"/>
    <w:pPr>
      <w:widowControl w:val="0"/>
      <w:jc w:val="both"/>
    </w:pPr>
  </w:style>
  <w:style w:type="paragraph" w:customStyle="1" w:styleId="017B86A7B2DB425CA757D276F0B07BD3">
    <w:name w:val="017B86A7B2DB425CA757D276F0B07BD3"/>
    <w:rsid w:val="00236615"/>
    <w:pPr>
      <w:widowControl w:val="0"/>
      <w:jc w:val="both"/>
    </w:pPr>
  </w:style>
  <w:style w:type="paragraph" w:customStyle="1" w:styleId="42425555283540EB8AC06CFAAD4CDEF2">
    <w:name w:val="42425555283540EB8AC06CFAAD4CDEF2"/>
    <w:rsid w:val="00236615"/>
    <w:pPr>
      <w:widowControl w:val="0"/>
      <w:jc w:val="both"/>
    </w:pPr>
  </w:style>
  <w:style w:type="paragraph" w:customStyle="1" w:styleId="3A2867C9B2A841FEB1E579A0B01A1427">
    <w:name w:val="3A2867C9B2A841FEB1E579A0B01A1427"/>
    <w:rsid w:val="00236615"/>
    <w:pPr>
      <w:widowControl w:val="0"/>
      <w:jc w:val="both"/>
    </w:pPr>
  </w:style>
  <w:style w:type="paragraph" w:customStyle="1" w:styleId="C6F89912C5E44B6592F67F123A435FC0">
    <w:name w:val="C6F89912C5E44B6592F67F123A435FC0"/>
    <w:rsid w:val="00236615"/>
    <w:pPr>
      <w:widowControl w:val="0"/>
      <w:jc w:val="both"/>
    </w:pPr>
  </w:style>
  <w:style w:type="paragraph" w:customStyle="1" w:styleId="4A1C7BA34465493FA907CF5A68B3C240">
    <w:name w:val="4A1C7BA34465493FA907CF5A68B3C240"/>
    <w:rsid w:val="00236615"/>
    <w:pPr>
      <w:widowControl w:val="0"/>
      <w:jc w:val="both"/>
    </w:pPr>
  </w:style>
  <w:style w:type="paragraph" w:customStyle="1" w:styleId="FD57902D7A01467DB6E0FF563240AC54">
    <w:name w:val="FD57902D7A01467DB6E0FF563240AC54"/>
    <w:rsid w:val="00236615"/>
    <w:pPr>
      <w:widowControl w:val="0"/>
      <w:jc w:val="both"/>
    </w:pPr>
  </w:style>
  <w:style w:type="paragraph" w:customStyle="1" w:styleId="CCDEDE592C424C838F2975292FEBBC10">
    <w:name w:val="CCDEDE592C424C838F2975292FEBBC10"/>
    <w:rsid w:val="00236615"/>
    <w:pPr>
      <w:widowControl w:val="0"/>
      <w:jc w:val="both"/>
    </w:pPr>
  </w:style>
  <w:style w:type="paragraph" w:customStyle="1" w:styleId="55BC88B94C4A47648E44C8686A0B5955">
    <w:name w:val="55BC88B94C4A47648E44C8686A0B5955"/>
    <w:rsid w:val="00236615"/>
    <w:pPr>
      <w:widowControl w:val="0"/>
      <w:jc w:val="both"/>
    </w:pPr>
  </w:style>
  <w:style w:type="paragraph" w:customStyle="1" w:styleId="9C5E0D84119D40E1A0BBD419F70BF1F0">
    <w:name w:val="9C5E0D84119D40E1A0BBD419F70BF1F0"/>
    <w:rsid w:val="00236615"/>
    <w:pPr>
      <w:widowControl w:val="0"/>
      <w:jc w:val="both"/>
    </w:pPr>
  </w:style>
  <w:style w:type="paragraph" w:customStyle="1" w:styleId="0BAD9CA6DB834863AAC65E0A450F44DD">
    <w:name w:val="0BAD9CA6DB834863AAC65E0A450F44DD"/>
    <w:rsid w:val="00236615"/>
    <w:pPr>
      <w:widowControl w:val="0"/>
      <w:jc w:val="both"/>
    </w:pPr>
  </w:style>
  <w:style w:type="paragraph" w:customStyle="1" w:styleId="FC4B541FBF00452B9A2245A0DBC69F29">
    <w:name w:val="FC4B541FBF00452B9A2245A0DBC69F29"/>
    <w:rsid w:val="00236615"/>
    <w:pPr>
      <w:widowControl w:val="0"/>
      <w:jc w:val="both"/>
    </w:pPr>
  </w:style>
  <w:style w:type="paragraph" w:customStyle="1" w:styleId="9D2A73AB253E41B59C153CBAA04DF2BB">
    <w:name w:val="9D2A73AB253E41B59C153CBAA04DF2BB"/>
    <w:rsid w:val="00236615"/>
    <w:pPr>
      <w:widowControl w:val="0"/>
      <w:jc w:val="both"/>
    </w:pPr>
  </w:style>
  <w:style w:type="paragraph" w:customStyle="1" w:styleId="A6B052EE91224BCB956BB8E04C4D32BB">
    <w:name w:val="A6B052EE91224BCB956BB8E04C4D32BB"/>
    <w:rsid w:val="00236615"/>
    <w:pPr>
      <w:widowControl w:val="0"/>
      <w:jc w:val="both"/>
    </w:pPr>
  </w:style>
  <w:style w:type="paragraph" w:customStyle="1" w:styleId="E89BA546E7E4442A9706B0C4AA8D29C4">
    <w:name w:val="E89BA546E7E4442A9706B0C4AA8D29C4"/>
    <w:rsid w:val="00236615"/>
    <w:pPr>
      <w:widowControl w:val="0"/>
      <w:jc w:val="both"/>
    </w:pPr>
  </w:style>
  <w:style w:type="paragraph" w:customStyle="1" w:styleId="A1D21F9D69594F2AB660FD8860F570F7">
    <w:name w:val="A1D21F9D69594F2AB660FD8860F570F7"/>
    <w:rsid w:val="00236615"/>
    <w:pPr>
      <w:widowControl w:val="0"/>
      <w:jc w:val="both"/>
    </w:pPr>
  </w:style>
  <w:style w:type="paragraph" w:customStyle="1" w:styleId="4ADD2224E73345B98CFF8B63B10526FC">
    <w:name w:val="4ADD2224E73345B98CFF8B63B10526FC"/>
    <w:rsid w:val="00236615"/>
    <w:pPr>
      <w:widowControl w:val="0"/>
      <w:jc w:val="both"/>
    </w:pPr>
  </w:style>
  <w:style w:type="paragraph" w:customStyle="1" w:styleId="0717EC1839C64D58A61CF0B024ABC745">
    <w:name w:val="0717EC1839C64D58A61CF0B024ABC745"/>
    <w:rsid w:val="00236615"/>
    <w:pPr>
      <w:widowControl w:val="0"/>
      <w:jc w:val="both"/>
    </w:pPr>
  </w:style>
  <w:style w:type="paragraph" w:customStyle="1" w:styleId="8B10AA55EA8545DDB895C6D4ADBA2C1D">
    <w:name w:val="8B10AA55EA8545DDB895C6D4ADBA2C1D"/>
    <w:rsid w:val="00236615"/>
    <w:pPr>
      <w:widowControl w:val="0"/>
      <w:jc w:val="both"/>
    </w:pPr>
  </w:style>
  <w:style w:type="paragraph" w:customStyle="1" w:styleId="1CC1D01E83B043B6B09AC0377BD541D9">
    <w:name w:val="1CC1D01E83B043B6B09AC0377BD541D9"/>
    <w:rsid w:val="00236615"/>
    <w:pPr>
      <w:widowControl w:val="0"/>
      <w:jc w:val="both"/>
    </w:pPr>
  </w:style>
  <w:style w:type="paragraph" w:customStyle="1" w:styleId="452FD0609CAC4E53BE2399F59C42C842">
    <w:name w:val="452FD0609CAC4E53BE2399F59C42C842"/>
    <w:rsid w:val="00236615"/>
    <w:pPr>
      <w:widowControl w:val="0"/>
      <w:jc w:val="both"/>
    </w:pPr>
  </w:style>
  <w:style w:type="paragraph" w:customStyle="1" w:styleId="3F3B704136BE45EA950A16C87CF341C2">
    <w:name w:val="3F3B704136BE45EA950A16C87CF341C2"/>
    <w:rsid w:val="00236615"/>
    <w:pPr>
      <w:widowControl w:val="0"/>
      <w:jc w:val="both"/>
    </w:pPr>
  </w:style>
  <w:style w:type="paragraph" w:customStyle="1" w:styleId="1DAA05A54E604B2BA15D27EC0203E47E">
    <w:name w:val="1DAA05A54E604B2BA15D27EC0203E47E"/>
    <w:rsid w:val="00236615"/>
    <w:pPr>
      <w:widowControl w:val="0"/>
      <w:jc w:val="both"/>
    </w:pPr>
  </w:style>
  <w:style w:type="paragraph" w:customStyle="1" w:styleId="BD130F35915F41D6B36781151EFB23FC">
    <w:name w:val="BD130F35915F41D6B36781151EFB23FC"/>
    <w:rsid w:val="00236615"/>
    <w:pPr>
      <w:widowControl w:val="0"/>
      <w:jc w:val="both"/>
    </w:pPr>
  </w:style>
  <w:style w:type="paragraph" w:customStyle="1" w:styleId="04C6226064A4422FA0EF613A6D6C1F93">
    <w:name w:val="04C6226064A4422FA0EF613A6D6C1F93"/>
    <w:rsid w:val="00236615"/>
    <w:pPr>
      <w:widowControl w:val="0"/>
      <w:jc w:val="both"/>
    </w:pPr>
  </w:style>
  <w:style w:type="paragraph" w:customStyle="1" w:styleId="C10A1C89339A499CA7DE56082D64592A">
    <w:name w:val="C10A1C89339A499CA7DE56082D64592A"/>
    <w:rsid w:val="00236615"/>
    <w:pPr>
      <w:widowControl w:val="0"/>
      <w:jc w:val="both"/>
    </w:pPr>
  </w:style>
  <w:style w:type="paragraph" w:customStyle="1" w:styleId="1287D9F8E5414C2EA752B36860A60F7C">
    <w:name w:val="1287D9F8E5414C2EA752B36860A60F7C"/>
    <w:rsid w:val="00236615"/>
    <w:pPr>
      <w:widowControl w:val="0"/>
      <w:jc w:val="both"/>
    </w:pPr>
  </w:style>
  <w:style w:type="paragraph" w:customStyle="1" w:styleId="069297C9321E46A88DA18EE2D6652651">
    <w:name w:val="069297C9321E46A88DA18EE2D6652651"/>
    <w:rsid w:val="00236615"/>
    <w:pPr>
      <w:widowControl w:val="0"/>
      <w:jc w:val="both"/>
    </w:pPr>
  </w:style>
  <w:style w:type="paragraph" w:customStyle="1" w:styleId="B5A955E5890F4C5B960C8649BF1F7EF2">
    <w:name w:val="B5A955E5890F4C5B960C8649BF1F7EF2"/>
    <w:rsid w:val="00236615"/>
    <w:pPr>
      <w:widowControl w:val="0"/>
      <w:jc w:val="both"/>
    </w:pPr>
  </w:style>
  <w:style w:type="paragraph" w:customStyle="1" w:styleId="A55D7E668A464870A947B987BDD1FE61">
    <w:name w:val="A55D7E668A464870A947B987BDD1FE61"/>
    <w:rsid w:val="00236615"/>
    <w:pPr>
      <w:widowControl w:val="0"/>
      <w:jc w:val="both"/>
    </w:pPr>
  </w:style>
  <w:style w:type="paragraph" w:customStyle="1" w:styleId="A111F297C0C74F8CAD1B53BF2991A190">
    <w:name w:val="A111F297C0C74F8CAD1B53BF2991A190"/>
    <w:rsid w:val="00236615"/>
    <w:pPr>
      <w:widowControl w:val="0"/>
      <w:jc w:val="both"/>
    </w:pPr>
  </w:style>
  <w:style w:type="paragraph" w:customStyle="1" w:styleId="692F2EB97A9F4568B259C0EE1AC4E3F9">
    <w:name w:val="692F2EB97A9F4568B259C0EE1AC4E3F9"/>
    <w:rsid w:val="00236615"/>
    <w:pPr>
      <w:widowControl w:val="0"/>
      <w:jc w:val="both"/>
    </w:pPr>
  </w:style>
  <w:style w:type="paragraph" w:customStyle="1" w:styleId="22D7A68546CC4C17AB0BF6E9BC02AE2F">
    <w:name w:val="22D7A68546CC4C17AB0BF6E9BC02AE2F"/>
    <w:rsid w:val="00236615"/>
    <w:pPr>
      <w:widowControl w:val="0"/>
      <w:jc w:val="both"/>
    </w:pPr>
  </w:style>
  <w:style w:type="paragraph" w:customStyle="1" w:styleId="F43DBE32D023432A94B386F14B02788F">
    <w:name w:val="F43DBE32D023432A94B386F14B02788F"/>
    <w:rsid w:val="00236615"/>
    <w:pPr>
      <w:widowControl w:val="0"/>
      <w:jc w:val="both"/>
    </w:pPr>
  </w:style>
  <w:style w:type="paragraph" w:customStyle="1" w:styleId="849FFC17171446BB97F56911E9E859CB">
    <w:name w:val="849FFC17171446BB97F56911E9E859CB"/>
    <w:rsid w:val="00236615"/>
    <w:pPr>
      <w:widowControl w:val="0"/>
      <w:jc w:val="both"/>
    </w:pPr>
  </w:style>
  <w:style w:type="paragraph" w:customStyle="1" w:styleId="379D4BF0F7BE4A24AC5B05641F0280A4">
    <w:name w:val="379D4BF0F7BE4A24AC5B05641F0280A4"/>
    <w:rsid w:val="00236615"/>
    <w:pPr>
      <w:widowControl w:val="0"/>
      <w:jc w:val="both"/>
    </w:pPr>
  </w:style>
  <w:style w:type="paragraph" w:customStyle="1" w:styleId="80A5226E39CC4DF7AF829D5A61FE60A9">
    <w:name w:val="80A5226E39CC4DF7AF829D5A61FE60A9"/>
    <w:rsid w:val="00236615"/>
    <w:pPr>
      <w:widowControl w:val="0"/>
      <w:jc w:val="both"/>
    </w:pPr>
  </w:style>
  <w:style w:type="paragraph" w:customStyle="1" w:styleId="4F2BDA3B2A4E402C95A75BABE457A16A">
    <w:name w:val="4F2BDA3B2A4E402C95A75BABE457A16A"/>
    <w:rsid w:val="00236615"/>
    <w:pPr>
      <w:widowControl w:val="0"/>
      <w:jc w:val="both"/>
    </w:pPr>
  </w:style>
  <w:style w:type="paragraph" w:customStyle="1" w:styleId="732BCDBD3E404BB8BD99557628DB7EC7">
    <w:name w:val="732BCDBD3E404BB8BD99557628DB7EC7"/>
    <w:rsid w:val="00236615"/>
    <w:pPr>
      <w:widowControl w:val="0"/>
      <w:jc w:val="both"/>
    </w:pPr>
  </w:style>
  <w:style w:type="paragraph" w:customStyle="1" w:styleId="F245974DCF184CBE80593DB72A9BFD27">
    <w:name w:val="F245974DCF184CBE80593DB72A9BFD27"/>
    <w:rsid w:val="00236615"/>
    <w:pPr>
      <w:widowControl w:val="0"/>
      <w:jc w:val="both"/>
    </w:pPr>
  </w:style>
  <w:style w:type="paragraph" w:customStyle="1" w:styleId="A957140DB9F4416BA6C0CB3A08ADA576">
    <w:name w:val="A957140DB9F4416BA6C0CB3A08ADA576"/>
    <w:rsid w:val="00236615"/>
    <w:pPr>
      <w:widowControl w:val="0"/>
      <w:jc w:val="both"/>
    </w:pPr>
  </w:style>
  <w:style w:type="paragraph" w:customStyle="1" w:styleId="6D84E1BF83464EACBA3F6BB1A4B4C1EB">
    <w:name w:val="6D84E1BF83464EACBA3F6BB1A4B4C1EB"/>
    <w:rsid w:val="00236615"/>
    <w:pPr>
      <w:widowControl w:val="0"/>
      <w:jc w:val="both"/>
    </w:pPr>
  </w:style>
  <w:style w:type="paragraph" w:customStyle="1" w:styleId="8BB51D8CF2E34CAA83BF6E7A7EDB8B18">
    <w:name w:val="8BB51D8CF2E34CAA83BF6E7A7EDB8B18"/>
    <w:rsid w:val="00236615"/>
    <w:pPr>
      <w:widowControl w:val="0"/>
      <w:jc w:val="both"/>
    </w:pPr>
  </w:style>
  <w:style w:type="paragraph" w:customStyle="1" w:styleId="D6620083C8DE45C180B969271263FDB0">
    <w:name w:val="D6620083C8DE45C180B969271263FDB0"/>
    <w:rsid w:val="00236615"/>
    <w:pPr>
      <w:widowControl w:val="0"/>
      <w:jc w:val="both"/>
    </w:pPr>
  </w:style>
  <w:style w:type="paragraph" w:customStyle="1" w:styleId="9FD9C5C927844745A5AB47AA262F758B">
    <w:name w:val="9FD9C5C927844745A5AB47AA262F758B"/>
    <w:rsid w:val="00236615"/>
    <w:pPr>
      <w:widowControl w:val="0"/>
      <w:jc w:val="both"/>
    </w:pPr>
  </w:style>
  <w:style w:type="paragraph" w:customStyle="1" w:styleId="CDB2506B639B440AB48BA9577F672FBE">
    <w:name w:val="CDB2506B639B440AB48BA9577F672FBE"/>
    <w:rsid w:val="00236615"/>
    <w:pPr>
      <w:widowControl w:val="0"/>
      <w:jc w:val="both"/>
    </w:pPr>
  </w:style>
  <w:style w:type="paragraph" w:customStyle="1" w:styleId="9A089AD7BD1A4F159E70F2FC89B07A94">
    <w:name w:val="9A089AD7BD1A4F159E70F2FC89B07A94"/>
    <w:rsid w:val="00236615"/>
    <w:pPr>
      <w:widowControl w:val="0"/>
      <w:jc w:val="both"/>
    </w:pPr>
  </w:style>
  <w:style w:type="paragraph" w:customStyle="1" w:styleId="5BAD12FFC5CF43F8ADDB0C075AD0A8A2">
    <w:name w:val="5BAD12FFC5CF43F8ADDB0C075AD0A8A2"/>
    <w:rsid w:val="00236615"/>
    <w:pPr>
      <w:widowControl w:val="0"/>
      <w:jc w:val="both"/>
    </w:pPr>
  </w:style>
  <w:style w:type="paragraph" w:customStyle="1" w:styleId="BC2C27D5D99E4D4FBBB73056260FA499">
    <w:name w:val="BC2C27D5D99E4D4FBBB73056260FA499"/>
    <w:rsid w:val="00236615"/>
    <w:pPr>
      <w:widowControl w:val="0"/>
      <w:jc w:val="both"/>
    </w:pPr>
  </w:style>
  <w:style w:type="paragraph" w:customStyle="1" w:styleId="0C0A782795B340B5AF088D3A28B4FF14">
    <w:name w:val="0C0A782795B340B5AF088D3A28B4FF14"/>
    <w:rsid w:val="00236615"/>
    <w:pPr>
      <w:widowControl w:val="0"/>
      <w:jc w:val="both"/>
    </w:pPr>
  </w:style>
  <w:style w:type="paragraph" w:customStyle="1" w:styleId="F28A846138384BA982F46835A5433C52">
    <w:name w:val="F28A846138384BA982F46835A5433C52"/>
    <w:rsid w:val="00236615"/>
    <w:pPr>
      <w:widowControl w:val="0"/>
      <w:jc w:val="both"/>
    </w:pPr>
  </w:style>
  <w:style w:type="paragraph" w:customStyle="1" w:styleId="D1D24723903442BD99D0A71EABE9A5B4">
    <w:name w:val="D1D24723903442BD99D0A71EABE9A5B4"/>
    <w:rsid w:val="00197A35"/>
    <w:pPr>
      <w:widowControl w:val="0"/>
      <w:jc w:val="both"/>
    </w:pPr>
  </w:style>
  <w:style w:type="paragraph" w:customStyle="1" w:styleId="4F188027E8C2424B98517C2903961D7F">
    <w:name w:val="4F188027E8C2424B98517C2903961D7F"/>
    <w:rsid w:val="00197A35"/>
    <w:pPr>
      <w:widowControl w:val="0"/>
      <w:jc w:val="both"/>
    </w:pPr>
  </w:style>
  <w:style w:type="paragraph" w:customStyle="1" w:styleId="1A5FE58AFEE443F5B2956DF37B258B70">
    <w:name w:val="1A5FE58AFEE443F5B2956DF37B258B70"/>
    <w:rsid w:val="00197A35"/>
    <w:pPr>
      <w:widowControl w:val="0"/>
      <w:jc w:val="both"/>
    </w:pPr>
  </w:style>
  <w:style w:type="paragraph" w:customStyle="1" w:styleId="063BF6F94D954E7E9B45A0C5F0BD6DD2">
    <w:name w:val="063BF6F94D954E7E9B45A0C5F0BD6DD2"/>
    <w:rsid w:val="00197A35"/>
    <w:pPr>
      <w:widowControl w:val="0"/>
      <w:jc w:val="both"/>
    </w:pPr>
  </w:style>
  <w:style w:type="paragraph" w:customStyle="1" w:styleId="9A22FC1CCD954352B0395CB742C0EEC0">
    <w:name w:val="9A22FC1CCD954352B0395CB742C0EEC0"/>
    <w:rsid w:val="00197A35"/>
    <w:pPr>
      <w:widowControl w:val="0"/>
      <w:jc w:val="both"/>
    </w:pPr>
  </w:style>
  <w:style w:type="paragraph" w:customStyle="1" w:styleId="74804769B64B4A13AC323B095ACF7C47">
    <w:name w:val="74804769B64B4A13AC323B095ACF7C47"/>
    <w:rsid w:val="00197A35"/>
    <w:pPr>
      <w:widowControl w:val="0"/>
      <w:jc w:val="both"/>
    </w:pPr>
  </w:style>
  <w:style w:type="paragraph" w:customStyle="1" w:styleId="B10A367F948547C7B05D3F057CD86AF2">
    <w:name w:val="B10A367F948547C7B05D3F057CD86AF2"/>
    <w:rsid w:val="00197A35"/>
    <w:pPr>
      <w:widowControl w:val="0"/>
      <w:jc w:val="both"/>
    </w:pPr>
  </w:style>
  <w:style w:type="paragraph" w:customStyle="1" w:styleId="19D0E636191E496F98FBE48FBD3001D1">
    <w:name w:val="19D0E636191E496F98FBE48FBD3001D1"/>
    <w:rsid w:val="00197A35"/>
    <w:pPr>
      <w:widowControl w:val="0"/>
      <w:jc w:val="both"/>
    </w:pPr>
  </w:style>
  <w:style w:type="paragraph" w:customStyle="1" w:styleId="2E38752CF455472E9E0BE7A1BC483EF6">
    <w:name w:val="2E38752CF455472E9E0BE7A1BC483EF6"/>
    <w:rsid w:val="00197A35"/>
    <w:pPr>
      <w:widowControl w:val="0"/>
      <w:jc w:val="both"/>
    </w:pPr>
  </w:style>
  <w:style w:type="paragraph" w:customStyle="1" w:styleId="D2E694EB9516430DAB17B2857AD48163">
    <w:name w:val="D2E694EB9516430DAB17B2857AD48163"/>
    <w:rsid w:val="00197A35"/>
    <w:pPr>
      <w:widowControl w:val="0"/>
      <w:jc w:val="both"/>
    </w:pPr>
  </w:style>
  <w:style w:type="paragraph" w:customStyle="1" w:styleId="1BA413013FE8409087A137428567161B">
    <w:name w:val="1BA413013FE8409087A137428567161B"/>
    <w:rsid w:val="00197A35"/>
    <w:pPr>
      <w:widowControl w:val="0"/>
      <w:jc w:val="both"/>
    </w:pPr>
  </w:style>
  <w:style w:type="paragraph" w:customStyle="1" w:styleId="E2833C74B0144BBBBD34C7EE85BB0AAB">
    <w:name w:val="E2833C74B0144BBBBD34C7EE85BB0AAB"/>
    <w:rsid w:val="00197A35"/>
    <w:pPr>
      <w:widowControl w:val="0"/>
      <w:jc w:val="both"/>
    </w:pPr>
  </w:style>
  <w:style w:type="paragraph" w:customStyle="1" w:styleId="AB07045FDC2446FCAAF1BC89B86691A7">
    <w:name w:val="AB07045FDC2446FCAAF1BC89B86691A7"/>
    <w:rsid w:val="00197A35"/>
    <w:pPr>
      <w:widowControl w:val="0"/>
      <w:jc w:val="both"/>
    </w:pPr>
  </w:style>
  <w:style w:type="paragraph" w:customStyle="1" w:styleId="58FE43CEE9844F32BB960875B87F466E">
    <w:name w:val="58FE43CEE9844F32BB960875B87F466E"/>
    <w:rsid w:val="00197A35"/>
    <w:pPr>
      <w:widowControl w:val="0"/>
      <w:jc w:val="both"/>
    </w:pPr>
  </w:style>
  <w:style w:type="paragraph" w:customStyle="1" w:styleId="0726BCD596A84EF298E078F8C787F0AF">
    <w:name w:val="0726BCD596A84EF298E078F8C787F0AF"/>
    <w:rsid w:val="0015350F"/>
    <w:pPr>
      <w:widowControl w:val="0"/>
      <w:jc w:val="both"/>
    </w:pPr>
  </w:style>
  <w:style w:type="paragraph" w:customStyle="1" w:styleId="8C67D562CACC4484BD7A157FC1F0065B">
    <w:name w:val="8C67D562CACC4484BD7A157FC1F0065B"/>
    <w:rsid w:val="0015350F"/>
    <w:pPr>
      <w:widowControl w:val="0"/>
      <w:jc w:val="both"/>
    </w:pPr>
  </w:style>
  <w:style w:type="paragraph" w:customStyle="1" w:styleId="833ECEE06E1544DF9332CEFDA994E63B">
    <w:name w:val="833ECEE06E1544DF9332CEFDA994E63B"/>
    <w:rsid w:val="0015350F"/>
    <w:pPr>
      <w:widowControl w:val="0"/>
      <w:jc w:val="both"/>
    </w:pPr>
  </w:style>
  <w:style w:type="paragraph" w:customStyle="1" w:styleId="99DA9BB4EFD849CF875EE33E11973D88">
    <w:name w:val="99DA9BB4EFD849CF875EE33E11973D88"/>
    <w:rsid w:val="0015350F"/>
    <w:pPr>
      <w:widowControl w:val="0"/>
      <w:jc w:val="both"/>
    </w:pPr>
  </w:style>
  <w:style w:type="paragraph" w:customStyle="1" w:styleId="818DC0684ECE4067BB24A1BD5A94E732">
    <w:name w:val="818DC0684ECE4067BB24A1BD5A94E732"/>
    <w:rsid w:val="0015350F"/>
    <w:pPr>
      <w:widowControl w:val="0"/>
      <w:jc w:val="both"/>
    </w:pPr>
  </w:style>
  <w:style w:type="paragraph" w:customStyle="1" w:styleId="93963504F9E545CFA27E4D9BE7F0190D">
    <w:name w:val="93963504F9E545CFA27E4D9BE7F0190D"/>
    <w:rsid w:val="003B1FF6"/>
    <w:pPr>
      <w:widowControl w:val="0"/>
      <w:jc w:val="both"/>
    </w:pPr>
  </w:style>
  <w:style w:type="paragraph" w:customStyle="1" w:styleId="873B040AE79D476B9FFA83130E36EC5E">
    <w:name w:val="873B040AE79D476B9FFA83130E36EC5E"/>
    <w:rsid w:val="003B1FF6"/>
    <w:pPr>
      <w:widowControl w:val="0"/>
      <w:jc w:val="both"/>
    </w:pPr>
  </w:style>
  <w:style w:type="paragraph" w:customStyle="1" w:styleId="2DFBC6A2F3CE49C5AB2B527CF423F630">
    <w:name w:val="2DFBC6A2F3CE49C5AB2B527CF423F630"/>
    <w:rsid w:val="003B1FF6"/>
    <w:pPr>
      <w:widowControl w:val="0"/>
      <w:jc w:val="both"/>
    </w:pPr>
  </w:style>
  <w:style w:type="paragraph" w:customStyle="1" w:styleId="5150927F85984CEB8A4A6B13D526B39D">
    <w:name w:val="5150927F85984CEB8A4A6B13D526B39D"/>
    <w:rsid w:val="003B1FF6"/>
    <w:pPr>
      <w:widowControl w:val="0"/>
      <w:jc w:val="both"/>
    </w:pPr>
  </w:style>
  <w:style w:type="paragraph" w:customStyle="1" w:styleId="9AC0095AAFF04AEBA2FEDE12A9E8BBCA">
    <w:name w:val="9AC0095AAFF04AEBA2FEDE12A9E8BBCA"/>
    <w:rsid w:val="003B1FF6"/>
    <w:pPr>
      <w:widowControl w:val="0"/>
      <w:jc w:val="both"/>
    </w:pPr>
  </w:style>
  <w:style w:type="paragraph" w:customStyle="1" w:styleId="A0D8467C071645DB80360A51F6566357">
    <w:name w:val="A0D8467C071645DB80360A51F6566357"/>
    <w:rsid w:val="003B1FF6"/>
    <w:pPr>
      <w:widowControl w:val="0"/>
      <w:jc w:val="both"/>
    </w:pPr>
  </w:style>
  <w:style w:type="paragraph" w:customStyle="1" w:styleId="4BBE7BF14BD442488E1EE1A379B601B0">
    <w:name w:val="4BBE7BF14BD442488E1EE1A379B601B0"/>
    <w:rsid w:val="003B1FF6"/>
    <w:pPr>
      <w:widowControl w:val="0"/>
      <w:jc w:val="both"/>
    </w:pPr>
  </w:style>
  <w:style w:type="paragraph" w:customStyle="1" w:styleId="A630116B626948B99BAFE3287716EDBB">
    <w:name w:val="A630116B626948B99BAFE3287716EDBB"/>
    <w:rsid w:val="003B1FF6"/>
    <w:pPr>
      <w:widowControl w:val="0"/>
      <w:jc w:val="both"/>
    </w:pPr>
  </w:style>
  <w:style w:type="paragraph" w:customStyle="1" w:styleId="28398054D7CC49B4B3DB87DBBC6C0943">
    <w:name w:val="28398054D7CC49B4B3DB87DBBC6C0943"/>
    <w:rsid w:val="003B1FF6"/>
    <w:pPr>
      <w:widowControl w:val="0"/>
      <w:jc w:val="both"/>
    </w:pPr>
  </w:style>
  <w:style w:type="paragraph" w:customStyle="1" w:styleId="2B595C4A08114CA3A4BF5FF84558C0BD">
    <w:name w:val="2B595C4A08114CA3A4BF5FF84558C0BD"/>
    <w:rsid w:val="003B1FF6"/>
    <w:pPr>
      <w:widowControl w:val="0"/>
      <w:jc w:val="both"/>
    </w:pPr>
  </w:style>
  <w:style w:type="paragraph" w:customStyle="1" w:styleId="C45C1745D227497BA314BEBE0FCA3BC2">
    <w:name w:val="C45C1745D227497BA314BEBE0FCA3BC2"/>
    <w:rsid w:val="003B1FF6"/>
    <w:pPr>
      <w:widowControl w:val="0"/>
      <w:jc w:val="both"/>
    </w:pPr>
  </w:style>
  <w:style w:type="paragraph" w:customStyle="1" w:styleId="9B425D1340CF44F199329D2A39A2CC80">
    <w:name w:val="9B425D1340CF44F199329D2A39A2CC80"/>
    <w:rsid w:val="003B1FF6"/>
    <w:pPr>
      <w:widowControl w:val="0"/>
      <w:jc w:val="both"/>
    </w:pPr>
  </w:style>
  <w:style w:type="paragraph" w:customStyle="1" w:styleId="8AA87D61AC6E4FE7B666F74B4510CCC1">
    <w:name w:val="8AA87D61AC6E4FE7B666F74B4510CCC1"/>
    <w:rsid w:val="003B1FF6"/>
    <w:pPr>
      <w:widowControl w:val="0"/>
      <w:jc w:val="both"/>
    </w:pPr>
  </w:style>
  <w:style w:type="paragraph" w:customStyle="1" w:styleId="629C9FE2ED2D4E27946DC914C881EAB2">
    <w:name w:val="629C9FE2ED2D4E27946DC914C881EAB2"/>
    <w:rsid w:val="003B1FF6"/>
    <w:pPr>
      <w:widowControl w:val="0"/>
      <w:jc w:val="both"/>
    </w:pPr>
  </w:style>
  <w:style w:type="paragraph" w:customStyle="1" w:styleId="F7D132917EA44F2E931EA06610872E16">
    <w:name w:val="F7D132917EA44F2E931EA06610872E16"/>
    <w:rsid w:val="003B1FF6"/>
    <w:pPr>
      <w:widowControl w:val="0"/>
      <w:jc w:val="both"/>
    </w:pPr>
  </w:style>
  <w:style w:type="paragraph" w:customStyle="1" w:styleId="8D99D7B0D7D5485B9E8306FAB71F4FE5">
    <w:name w:val="8D99D7B0D7D5485B9E8306FAB71F4FE5"/>
    <w:rsid w:val="003B1FF6"/>
    <w:pPr>
      <w:widowControl w:val="0"/>
      <w:jc w:val="both"/>
    </w:pPr>
  </w:style>
  <w:style w:type="paragraph" w:customStyle="1" w:styleId="70692445B126497AA4AA03A3C4B88AFE">
    <w:name w:val="70692445B126497AA4AA03A3C4B88AFE"/>
    <w:rsid w:val="00BD2E5C"/>
    <w:pPr>
      <w:widowControl w:val="0"/>
      <w:jc w:val="both"/>
    </w:pPr>
  </w:style>
  <w:style w:type="paragraph" w:customStyle="1" w:styleId="6BAC826F0CB944B08DC6980E3D8EB0BC">
    <w:name w:val="6BAC826F0CB944B08DC6980E3D8EB0BC"/>
    <w:rsid w:val="00BD2E5C"/>
    <w:pPr>
      <w:widowControl w:val="0"/>
      <w:jc w:val="both"/>
    </w:pPr>
  </w:style>
  <w:style w:type="paragraph" w:customStyle="1" w:styleId="7B429AA0D554498A9B3A1C12AC6580BA">
    <w:name w:val="7B429AA0D554498A9B3A1C12AC6580BA"/>
    <w:rsid w:val="00BD2E5C"/>
    <w:pPr>
      <w:widowControl w:val="0"/>
      <w:jc w:val="both"/>
    </w:pPr>
  </w:style>
  <w:style w:type="paragraph" w:customStyle="1" w:styleId="EB7B4A004AE341629F7DA4A6DEF47D7F">
    <w:name w:val="EB7B4A004AE341629F7DA4A6DEF47D7F"/>
    <w:rsid w:val="00BD2E5C"/>
    <w:pPr>
      <w:widowControl w:val="0"/>
      <w:jc w:val="both"/>
    </w:pPr>
  </w:style>
  <w:style w:type="paragraph" w:customStyle="1" w:styleId="CAA44F43382B480A9B615811B3CA616E">
    <w:name w:val="CAA44F43382B480A9B615811B3CA616E"/>
    <w:rsid w:val="00BD36C9"/>
    <w:pPr>
      <w:widowControl w:val="0"/>
      <w:jc w:val="both"/>
    </w:pPr>
  </w:style>
  <w:style w:type="paragraph" w:customStyle="1" w:styleId="AEC3FAAC8B404AC79DF958AB6F449746">
    <w:name w:val="AEC3FAAC8B404AC79DF958AB6F449746"/>
    <w:rsid w:val="00BD36C9"/>
    <w:pPr>
      <w:widowControl w:val="0"/>
      <w:jc w:val="both"/>
    </w:pPr>
  </w:style>
  <w:style w:type="paragraph" w:customStyle="1" w:styleId="29095E33F6A54E37A24B2B78E0091DCB">
    <w:name w:val="29095E33F6A54E37A24B2B78E0091DCB"/>
    <w:rsid w:val="00BD36C9"/>
    <w:pPr>
      <w:widowControl w:val="0"/>
      <w:jc w:val="both"/>
    </w:pPr>
  </w:style>
  <w:style w:type="paragraph" w:customStyle="1" w:styleId="05BE8BC643BC4E2280657679D451838A">
    <w:name w:val="05BE8BC643BC4E2280657679D451838A"/>
    <w:rsid w:val="00BD36C9"/>
    <w:pPr>
      <w:widowControl w:val="0"/>
      <w:jc w:val="both"/>
    </w:pPr>
  </w:style>
  <w:style w:type="paragraph" w:customStyle="1" w:styleId="335B885E09D2443F8440137828DCD8F5">
    <w:name w:val="335B885E09D2443F8440137828DCD8F5"/>
    <w:rsid w:val="00BD36C9"/>
    <w:pPr>
      <w:widowControl w:val="0"/>
      <w:jc w:val="both"/>
    </w:pPr>
  </w:style>
  <w:style w:type="paragraph" w:customStyle="1" w:styleId="55462D1CF26541A3980BBDB30018C07C">
    <w:name w:val="55462D1CF26541A3980BBDB30018C07C"/>
    <w:rsid w:val="00BD36C9"/>
    <w:pPr>
      <w:widowControl w:val="0"/>
      <w:jc w:val="both"/>
    </w:pPr>
  </w:style>
  <w:style w:type="paragraph" w:customStyle="1" w:styleId="C929B0ED68064C3581826FDC50A84283">
    <w:name w:val="C929B0ED68064C3581826FDC50A84283"/>
    <w:rsid w:val="00BD36C9"/>
    <w:pPr>
      <w:widowControl w:val="0"/>
      <w:jc w:val="both"/>
    </w:pPr>
  </w:style>
  <w:style w:type="paragraph" w:customStyle="1" w:styleId="073E73065EDE457B91071CBF3598EDB7">
    <w:name w:val="073E73065EDE457B91071CBF3598EDB7"/>
    <w:rsid w:val="00BD36C9"/>
    <w:pPr>
      <w:widowControl w:val="0"/>
      <w:jc w:val="both"/>
    </w:pPr>
  </w:style>
  <w:style w:type="paragraph" w:customStyle="1" w:styleId="298247F55597408292E9C555AC5497D4">
    <w:name w:val="298247F55597408292E9C555AC5497D4"/>
    <w:rsid w:val="00BD36C9"/>
    <w:pPr>
      <w:widowControl w:val="0"/>
      <w:jc w:val="both"/>
    </w:pPr>
  </w:style>
  <w:style w:type="paragraph" w:customStyle="1" w:styleId="5738E4B4DBF2475BBC7D6817D9DC49EE">
    <w:name w:val="5738E4B4DBF2475BBC7D6817D9DC49EE"/>
    <w:rsid w:val="00BD36C9"/>
    <w:pPr>
      <w:widowControl w:val="0"/>
      <w:jc w:val="both"/>
    </w:pPr>
  </w:style>
  <w:style w:type="paragraph" w:customStyle="1" w:styleId="2D390CFA377D4D61A5DEB42D96AD51F4">
    <w:name w:val="2D390CFA377D4D61A5DEB42D96AD51F4"/>
    <w:rsid w:val="00BD36C9"/>
    <w:pPr>
      <w:widowControl w:val="0"/>
      <w:jc w:val="both"/>
    </w:pPr>
  </w:style>
  <w:style w:type="paragraph" w:customStyle="1" w:styleId="A19BB0DE3FA3412183B140015CEFF3DC">
    <w:name w:val="A19BB0DE3FA3412183B140015CEFF3DC"/>
    <w:rsid w:val="00BD36C9"/>
    <w:pPr>
      <w:widowControl w:val="0"/>
      <w:jc w:val="both"/>
    </w:pPr>
  </w:style>
  <w:style w:type="paragraph" w:customStyle="1" w:styleId="20291D325C2B4E769FB22B23149AE524">
    <w:name w:val="20291D325C2B4E769FB22B23149AE524"/>
    <w:rsid w:val="00BD36C9"/>
    <w:pPr>
      <w:widowControl w:val="0"/>
      <w:jc w:val="both"/>
    </w:pPr>
  </w:style>
  <w:style w:type="paragraph" w:customStyle="1" w:styleId="52A66EA45222489C8401B916A3F01395">
    <w:name w:val="52A66EA45222489C8401B916A3F01395"/>
    <w:rsid w:val="00BD36C9"/>
    <w:pPr>
      <w:widowControl w:val="0"/>
      <w:jc w:val="both"/>
    </w:pPr>
  </w:style>
  <w:style w:type="paragraph" w:customStyle="1" w:styleId="9E0D5C8AA5224039B47FDE5E68052C8E">
    <w:name w:val="9E0D5C8AA5224039B47FDE5E68052C8E"/>
    <w:rsid w:val="00BD36C9"/>
    <w:pPr>
      <w:widowControl w:val="0"/>
      <w:jc w:val="both"/>
    </w:pPr>
  </w:style>
  <w:style w:type="paragraph" w:customStyle="1" w:styleId="CA8E069D2A7E4635A1BB8FE3D1072F17">
    <w:name w:val="CA8E069D2A7E4635A1BB8FE3D1072F17"/>
    <w:rsid w:val="00BD36C9"/>
    <w:pPr>
      <w:widowControl w:val="0"/>
      <w:jc w:val="both"/>
    </w:pPr>
  </w:style>
  <w:style w:type="paragraph" w:customStyle="1" w:styleId="D2F30BFB65DB407EB356C7CCA9F4E3BC">
    <w:name w:val="D2F30BFB65DB407EB356C7CCA9F4E3BC"/>
    <w:rsid w:val="00BD36C9"/>
    <w:pPr>
      <w:widowControl w:val="0"/>
      <w:jc w:val="both"/>
    </w:pPr>
  </w:style>
  <w:style w:type="paragraph" w:customStyle="1" w:styleId="6321E032ABDD41D6BB1F72BC1B636E68">
    <w:name w:val="6321E032ABDD41D6BB1F72BC1B636E68"/>
    <w:rsid w:val="00BD36C9"/>
    <w:pPr>
      <w:widowControl w:val="0"/>
      <w:jc w:val="both"/>
    </w:pPr>
  </w:style>
  <w:style w:type="paragraph" w:customStyle="1" w:styleId="1266024E692541049AA2AC45306A0694">
    <w:name w:val="1266024E692541049AA2AC45306A0694"/>
    <w:rsid w:val="00F93119"/>
    <w:pPr>
      <w:widowControl w:val="0"/>
      <w:jc w:val="both"/>
    </w:pPr>
  </w:style>
  <w:style w:type="paragraph" w:customStyle="1" w:styleId="1241D98CC7474FB386A3C4A3C09C7742">
    <w:name w:val="1241D98CC7474FB386A3C4A3C09C7742"/>
    <w:rsid w:val="00F93119"/>
    <w:pPr>
      <w:widowControl w:val="0"/>
      <w:jc w:val="both"/>
    </w:pPr>
  </w:style>
  <w:style w:type="paragraph" w:customStyle="1" w:styleId="6620C76E40E94FCA9F89FC4C20CB9788">
    <w:name w:val="6620C76E40E94FCA9F89FC4C20CB9788"/>
    <w:rsid w:val="00F73BEB"/>
    <w:pPr>
      <w:widowControl w:val="0"/>
      <w:jc w:val="both"/>
    </w:pPr>
  </w:style>
  <w:style w:type="paragraph" w:customStyle="1" w:styleId="84589F5AE24F4C62B7B206EBBCF0DBC2">
    <w:name w:val="84589F5AE24F4C62B7B206EBBCF0DBC2"/>
    <w:rsid w:val="00F73BEB"/>
    <w:pPr>
      <w:widowControl w:val="0"/>
      <w:jc w:val="both"/>
    </w:pPr>
  </w:style>
  <w:style w:type="paragraph" w:customStyle="1" w:styleId="03067E6378F143DCA7D0573C90EEF0BC">
    <w:name w:val="03067E6378F143DCA7D0573C90EEF0BC"/>
    <w:rsid w:val="00F73BEB"/>
    <w:pPr>
      <w:widowControl w:val="0"/>
      <w:jc w:val="both"/>
    </w:pPr>
  </w:style>
  <w:style w:type="paragraph" w:customStyle="1" w:styleId="4BE11F693F1A48CCBFA2A36B8ABCDBDA">
    <w:name w:val="4BE11F693F1A48CCBFA2A36B8ABCDBDA"/>
    <w:rsid w:val="00385B3E"/>
    <w:pPr>
      <w:widowControl w:val="0"/>
      <w:jc w:val="both"/>
    </w:pPr>
  </w:style>
  <w:style w:type="paragraph" w:customStyle="1" w:styleId="317BEE784A9843D8BB1E408C34A3A6AB">
    <w:name w:val="317BEE784A9843D8BB1E408C34A3A6AB"/>
    <w:rsid w:val="00385B3E"/>
    <w:pPr>
      <w:widowControl w:val="0"/>
      <w:jc w:val="both"/>
    </w:pPr>
  </w:style>
  <w:style w:type="paragraph" w:customStyle="1" w:styleId="46EEE357858143958B010B8407476A54">
    <w:name w:val="46EEE357858143958B010B8407476A54"/>
    <w:rsid w:val="00385B3E"/>
    <w:pPr>
      <w:widowControl w:val="0"/>
      <w:jc w:val="both"/>
    </w:pPr>
  </w:style>
  <w:style w:type="paragraph" w:customStyle="1" w:styleId="1EF48D6A6C45475A8D5AB4F5FEB21A4F">
    <w:name w:val="1EF48D6A6C45475A8D5AB4F5FEB21A4F"/>
    <w:rsid w:val="00385B3E"/>
    <w:pPr>
      <w:widowControl w:val="0"/>
      <w:jc w:val="both"/>
    </w:pPr>
  </w:style>
  <w:style w:type="paragraph" w:customStyle="1" w:styleId="4632839EDF184A59BE397D96CE9AF047">
    <w:name w:val="4632839EDF184A59BE397D96CE9AF047"/>
    <w:rsid w:val="00385B3E"/>
    <w:pPr>
      <w:widowControl w:val="0"/>
      <w:jc w:val="both"/>
    </w:pPr>
  </w:style>
  <w:style w:type="paragraph" w:customStyle="1" w:styleId="BBD22067257047AEB2A19E48B43D20ED">
    <w:name w:val="BBD22067257047AEB2A19E48B43D20ED"/>
    <w:rsid w:val="00385B3E"/>
    <w:pPr>
      <w:widowControl w:val="0"/>
      <w:jc w:val="both"/>
    </w:pPr>
  </w:style>
  <w:style w:type="paragraph" w:customStyle="1" w:styleId="A15152665ED74F91A9B62C7E6D325B46">
    <w:name w:val="A15152665ED74F91A9B62C7E6D325B46"/>
    <w:rsid w:val="00385B3E"/>
    <w:pPr>
      <w:widowControl w:val="0"/>
      <w:jc w:val="both"/>
    </w:pPr>
  </w:style>
  <w:style w:type="paragraph" w:customStyle="1" w:styleId="110DBE3A2EC946638C043E9B1EC972D9">
    <w:name w:val="110DBE3A2EC946638C043E9B1EC972D9"/>
    <w:rsid w:val="00385B3E"/>
    <w:pPr>
      <w:widowControl w:val="0"/>
      <w:jc w:val="both"/>
    </w:pPr>
  </w:style>
  <w:style w:type="paragraph" w:customStyle="1" w:styleId="C92457051030403D84E99F4503E2A0AC">
    <w:name w:val="C92457051030403D84E99F4503E2A0AC"/>
    <w:rsid w:val="00385B3E"/>
    <w:pPr>
      <w:widowControl w:val="0"/>
      <w:jc w:val="both"/>
    </w:pPr>
  </w:style>
  <w:style w:type="paragraph" w:customStyle="1" w:styleId="7013ECD20DAE4ABB951F565DEA6002E8">
    <w:name w:val="7013ECD20DAE4ABB951F565DEA6002E8"/>
    <w:rsid w:val="00924DCE"/>
    <w:pPr>
      <w:widowControl w:val="0"/>
      <w:jc w:val="both"/>
    </w:pPr>
  </w:style>
  <w:style w:type="paragraph" w:customStyle="1" w:styleId="593C1A2CB390470881D2CB34185F77C4">
    <w:name w:val="593C1A2CB390470881D2CB34185F77C4"/>
    <w:rsid w:val="00924DCE"/>
    <w:pPr>
      <w:widowControl w:val="0"/>
      <w:jc w:val="both"/>
    </w:pPr>
  </w:style>
  <w:style w:type="paragraph" w:customStyle="1" w:styleId="4D7438A3DA3D48DAB822392ADADF3428">
    <w:name w:val="4D7438A3DA3D48DAB822392ADADF3428"/>
    <w:rsid w:val="000B24C2"/>
    <w:pPr>
      <w:widowControl w:val="0"/>
      <w:jc w:val="both"/>
    </w:pPr>
  </w:style>
  <w:style w:type="paragraph" w:customStyle="1" w:styleId="2ADFAC901E684DB09B0FA1EC6DBB1141">
    <w:name w:val="2ADFAC901E684DB09B0FA1EC6DBB1141"/>
    <w:rsid w:val="004579D9"/>
    <w:pPr>
      <w:widowControl w:val="0"/>
      <w:jc w:val="both"/>
    </w:pPr>
  </w:style>
  <w:style w:type="paragraph" w:customStyle="1" w:styleId="9F4E9103E1BE457E95E75B7D3D3E7881">
    <w:name w:val="9F4E9103E1BE457E95E75B7D3D3E7881"/>
    <w:rsid w:val="0092548A"/>
    <w:pPr>
      <w:widowControl w:val="0"/>
      <w:jc w:val="both"/>
    </w:pPr>
  </w:style>
  <w:style w:type="paragraph" w:customStyle="1" w:styleId="BEC768A024A143A5BD27964C2ACB877B">
    <w:name w:val="BEC768A024A143A5BD27964C2ACB877B"/>
    <w:rsid w:val="0092548A"/>
    <w:pPr>
      <w:widowControl w:val="0"/>
      <w:jc w:val="both"/>
    </w:pPr>
  </w:style>
  <w:style w:type="paragraph" w:customStyle="1" w:styleId="74BBBBD6C5B244BDAB3A9B6CEE96BAFE">
    <w:name w:val="74BBBBD6C5B244BDAB3A9B6CEE96BAFE"/>
    <w:rsid w:val="0092548A"/>
    <w:pPr>
      <w:widowControl w:val="0"/>
      <w:jc w:val="both"/>
    </w:pPr>
  </w:style>
  <w:style w:type="paragraph" w:customStyle="1" w:styleId="7CB5760EDE32494381E450B6FFC5585B">
    <w:name w:val="7CB5760EDE32494381E450B6FFC5585B"/>
    <w:rsid w:val="0092548A"/>
    <w:pPr>
      <w:widowControl w:val="0"/>
      <w:jc w:val="both"/>
    </w:pPr>
  </w:style>
  <w:style w:type="paragraph" w:customStyle="1" w:styleId="AD01D1707C274E358FB3B3A472432207">
    <w:name w:val="AD01D1707C274E358FB3B3A472432207"/>
    <w:rsid w:val="0092548A"/>
    <w:pPr>
      <w:widowControl w:val="0"/>
      <w:jc w:val="both"/>
    </w:pPr>
  </w:style>
  <w:style w:type="paragraph" w:customStyle="1" w:styleId="78EEEED984EF4CDD9E0FEACE9025AEF0">
    <w:name w:val="78EEEED984EF4CDD9E0FEACE9025AEF0"/>
    <w:rsid w:val="0092548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令和５年５月２４日（水曜日）
</PublishDate>
  <Abstract>令和５年６月１９日（月曜日）</Abstract>
  <CompanyAddress>福岡市博多区吉塚本町１３番４７号</CompanyAddress>
  <CompanyPhone>092-642-7811</CompanyPhone>
  <CompanyFax>092-642-7834</CompanyFax>
  <Company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E1E785-5CDD-4713-9785-E60C0C6D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239</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令和５年４月１４日（金曜日）午後５時００分まで</vt:lpstr>
    </vt:vector>
  </TitlesOfParts>
  <Manager>令和５年６月２０日（火曜日）午前１１時００分</Manager>
  <Company>福岡県国民健康保険団体連合会　審査業務部　システム管理課　共同電算係</Company>
  <LinksUpToDate>false</LinksUpToDate>
  <CharactersWithSpaces>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令和５年６月６日（火曜日）</dc:title>
  <dc:subject>令和５年６月１６日（金曜日）</dc:subject>
  <dc:creator>福岡県国保会館４階 ４０１会議室</dc:creator>
  <cp:keywords>次期独自基盤システムに係る外字ソフトの調達・保守業務委託契約</cp:keywords>
  <dc:description>契約締結日から令和６年３月３１日まで</dc:description>
  <cp:lastModifiedBy>田口 直也</cp:lastModifiedBy>
  <cp:revision>2</cp:revision>
  <cp:lastPrinted>2023-05-19T08:13:00Z</cp:lastPrinted>
  <dcterms:created xsi:type="dcterms:W3CDTF">2023-05-19T08:13:00Z</dcterms:created>
  <dcterms:modified xsi:type="dcterms:W3CDTF">2023-05-19T08:13:00Z</dcterms:modified>
  <cp:category>令和５年６月１４日（水曜日）</cp:category>
  <cp:contentStatus>令和５年６月１２日（月曜日）</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