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162986" w14:textId="77777777" w:rsidR="00073B03" w:rsidRPr="00C8784B" w:rsidRDefault="00073B03" w:rsidP="00073B03">
      <w:pPr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</w:t>
      </w:r>
      <w:r w:rsidRPr="00C8784B">
        <w:rPr>
          <w:rFonts w:ascii="ＭＳ Ｐ明朝" w:eastAsia="ＭＳ Ｐ明朝" w:hAnsi="ＭＳ Ｐ明朝"/>
        </w:rPr>
        <w:t>第</w:t>
      </w:r>
      <w:r w:rsidR="00032DE4">
        <w:rPr>
          <w:rFonts w:ascii="ＭＳ Ｐ明朝" w:eastAsia="ＭＳ Ｐ明朝" w:hAnsi="ＭＳ Ｐ明朝" w:hint="eastAsia"/>
        </w:rPr>
        <w:t>１</w:t>
      </w:r>
      <w:r w:rsidRPr="00C8784B">
        <w:rPr>
          <w:rFonts w:ascii="ＭＳ Ｐ明朝" w:eastAsia="ＭＳ Ｐ明朝" w:hAnsi="ＭＳ Ｐ明朝"/>
        </w:rPr>
        <w:t>号</w:t>
      </w:r>
    </w:p>
    <w:p w14:paraId="0C43C596" w14:textId="77777777" w:rsidR="00073B03" w:rsidRPr="00C8784B" w:rsidRDefault="00073B03" w:rsidP="00073B03">
      <w:pPr>
        <w:spacing w:line="360" w:lineRule="auto"/>
        <w:ind w:left="1" w:right="-36" w:firstLineChars="3221" w:firstLine="7086"/>
        <w:jc w:val="distribute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</w:t>
      </w:r>
      <w:r w:rsidRPr="00C8784B"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月　</w:t>
      </w:r>
      <w:r w:rsidRPr="00C8784B">
        <w:rPr>
          <w:rFonts w:ascii="ＭＳ Ｐ明朝" w:eastAsia="ＭＳ Ｐ明朝" w:hAnsi="ＭＳ Ｐ明朝"/>
        </w:rPr>
        <w:t>日</w:t>
      </w:r>
    </w:p>
    <w:p w14:paraId="1EFFBF0C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5450E1A3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3DECFF7C" w14:textId="77777777" w:rsidR="00073B03" w:rsidRPr="00C8784B" w:rsidRDefault="00073B03" w:rsidP="00073B03">
      <w:pPr>
        <w:ind w:right="44"/>
        <w:jc w:val="center"/>
        <w:rPr>
          <w:rFonts w:ascii="ＭＳ Ｐ明朝" w:eastAsia="ＭＳ Ｐ明朝" w:hAnsi="ＭＳ Ｐ明朝"/>
          <w:sz w:val="24"/>
        </w:rPr>
      </w:pPr>
      <w:r w:rsidRPr="00C8784B">
        <w:rPr>
          <w:rFonts w:ascii="ＭＳ Ｐ明朝" w:eastAsia="ＭＳ Ｐ明朝" w:hAnsi="ＭＳ Ｐ明朝"/>
          <w:sz w:val="24"/>
        </w:rPr>
        <w:t>入札</w:t>
      </w:r>
      <w:r>
        <w:rPr>
          <w:rFonts w:ascii="ＭＳ Ｐ明朝" w:eastAsia="ＭＳ Ｐ明朝" w:hAnsi="ＭＳ Ｐ明朝" w:hint="eastAsia"/>
          <w:sz w:val="24"/>
        </w:rPr>
        <w:t>参加申請</w:t>
      </w:r>
      <w:r w:rsidRPr="00C8784B">
        <w:rPr>
          <w:rFonts w:ascii="ＭＳ Ｐ明朝" w:eastAsia="ＭＳ Ｐ明朝" w:hAnsi="ＭＳ Ｐ明朝"/>
          <w:sz w:val="24"/>
        </w:rPr>
        <w:t>書</w:t>
      </w:r>
    </w:p>
    <w:p w14:paraId="481206A6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7695D688" w14:textId="77777777" w:rsidR="00073B03" w:rsidRPr="00C8784B" w:rsidRDefault="00073B03" w:rsidP="00073B03">
      <w:pPr>
        <w:rPr>
          <w:rFonts w:ascii="ＭＳ Ｐ明朝" w:eastAsia="ＭＳ Ｐ明朝" w:hAnsi="ＭＳ Ｐ明朝"/>
        </w:rPr>
      </w:pPr>
    </w:p>
    <w:p w14:paraId="6D542381" w14:textId="77777777" w:rsidR="00073B03" w:rsidRDefault="00073B03" w:rsidP="00073B0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福岡県国民健康保険団体連合会</w:t>
      </w:r>
    </w:p>
    <w:p w14:paraId="4FE2EEB1" w14:textId="77777777" w:rsidR="00073B03" w:rsidRPr="00C8784B" w:rsidRDefault="00D83991" w:rsidP="00073B03">
      <w:pPr>
        <w:ind w:firstLineChars="200" w:firstLine="440"/>
        <w:rPr>
          <w:rFonts w:ascii="ＭＳ Ｐ明朝" w:eastAsia="ＭＳ Ｐ明朝" w:hAnsi="ＭＳ Ｐ明朝"/>
        </w:rPr>
      </w:pPr>
      <w:r w:rsidRPr="00D83991">
        <w:rPr>
          <w:rFonts w:ascii="ＭＳ Ｐ明朝" w:eastAsia="ＭＳ Ｐ明朝" w:hAnsi="ＭＳ Ｐ明朝" w:hint="eastAsia"/>
        </w:rPr>
        <w:t>審査業務部　システム管理課長　殿</w:t>
      </w:r>
    </w:p>
    <w:p w14:paraId="4FEBEC9E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28E14DF4" w14:textId="77777777" w:rsidR="00073B03" w:rsidRPr="007F7D01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4"/>
        <w:gridCol w:w="3598"/>
      </w:tblGrid>
      <w:tr w:rsidR="00073B03" w14:paraId="3E0300CA" w14:textId="77777777" w:rsidTr="00A00A59">
        <w:tc>
          <w:tcPr>
            <w:tcW w:w="1734" w:type="dxa"/>
          </w:tcPr>
          <w:p w14:paraId="66785A56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3598" w:type="dxa"/>
          </w:tcPr>
          <w:p w14:paraId="322E8722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14:paraId="7BBC7F49" w14:textId="77777777" w:rsidTr="00A00A59">
        <w:tc>
          <w:tcPr>
            <w:tcW w:w="1734" w:type="dxa"/>
          </w:tcPr>
          <w:p w14:paraId="14420C45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</w:tc>
        <w:tc>
          <w:tcPr>
            <w:tcW w:w="3598" w:type="dxa"/>
          </w:tcPr>
          <w:p w14:paraId="44DD6019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</w:p>
        </w:tc>
      </w:tr>
      <w:tr w:rsidR="00073B03" w14:paraId="52317951" w14:textId="77777777" w:rsidTr="00A00A59">
        <w:tc>
          <w:tcPr>
            <w:tcW w:w="1734" w:type="dxa"/>
          </w:tcPr>
          <w:p w14:paraId="096C1C6B" w14:textId="77777777" w:rsidR="00073B03" w:rsidRDefault="00073B03" w:rsidP="001175A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代表者氏名</w:t>
            </w:r>
          </w:p>
        </w:tc>
        <w:tc>
          <w:tcPr>
            <w:tcW w:w="3598" w:type="dxa"/>
          </w:tcPr>
          <w:p w14:paraId="138AE2F4" w14:textId="77777777" w:rsidR="00073B03" w:rsidRDefault="007166B9" w:rsidP="007166B9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印　　　</w:t>
            </w:r>
          </w:p>
        </w:tc>
      </w:tr>
    </w:tbl>
    <w:p w14:paraId="4F07E7A0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7D4DBEBC" w14:textId="77777777" w:rsidR="00073B03" w:rsidRPr="00C8784B" w:rsidRDefault="00073B03" w:rsidP="00073B03">
      <w:pPr>
        <w:rPr>
          <w:rFonts w:ascii="ＭＳ Ｐ明朝" w:eastAsia="ＭＳ Ｐ明朝" w:hAnsi="ＭＳ Ｐ明朝"/>
        </w:rPr>
      </w:pPr>
    </w:p>
    <w:p w14:paraId="2A9B3BCB" w14:textId="77777777" w:rsidR="00073B03" w:rsidRPr="004826A7" w:rsidRDefault="00073B03" w:rsidP="00073B03">
      <w:pPr>
        <w:ind w:firstLineChars="100" w:firstLine="220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下記入札案件に参加したく申請します。</w:t>
      </w:r>
    </w:p>
    <w:p w14:paraId="20519A36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7595DDAF" w14:textId="77777777" w:rsidR="00073B03" w:rsidRPr="004826A7" w:rsidRDefault="00073B03" w:rsidP="00073B03">
      <w:pPr>
        <w:rPr>
          <w:rFonts w:ascii="ＭＳ Ｐ明朝" w:eastAsia="ＭＳ Ｐ明朝" w:hAnsi="ＭＳ Ｐ明朝"/>
        </w:rPr>
      </w:pPr>
    </w:p>
    <w:p w14:paraId="11667B23" w14:textId="77777777" w:rsidR="00073B03" w:rsidRPr="004826A7" w:rsidRDefault="00073B03" w:rsidP="00073B03">
      <w:pPr>
        <w:jc w:val="center"/>
        <w:rPr>
          <w:rFonts w:ascii="ＭＳ Ｐ明朝" w:eastAsia="ＭＳ Ｐ明朝" w:hAnsi="ＭＳ Ｐ明朝"/>
        </w:rPr>
      </w:pPr>
      <w:r w:rsidRPr="004826A7">
        <w:rPr>
          <w:rFonts w:ascii="ＭＳ Ｐ明朝" w:eastAsia="ＭＳ Ｐ明朝" w:hAnsi="ＭＳ Ｐ明朝" w:hint="eastAsia"/>
        </w:rPr>
        <w:t>記</w:t>
      </w:r>
    </w:p>
    <w:p w14:paraId="238EAB3C" w14:textId="77777777" w:rsidR="00073B03" w:rsidRDefault="00073B03" w:rsidP="00073B03">
      <w:pPr>
        <w:rPr>
          <w:rFonts w:ascii="ＭＳ Ｐ明朝" w:eastAsia="ＭＳ Ｐ明朝" w:hAnsi="ＭＳ Ｐ明朝"/>
        </w:rPr>
      </w:pPr>
    </w:p>
    <w:p w14:paraId="334BD525" w14:textId="77777777" w:rsidR="00073B03" w:rsidRPr="004826A7" w:rsidRDefault="00073B03" w:rsidP="00073B03">
      <w:pPr>
        <w:rPr>
          <w:rFonts w:ascii="ＭＳ Ｐ明朝" w:eastAsia="ＭＳ Ｐ明朝" w:hAnsi="ＭＳ Ｐ明朝"/>
        </w:rPr>
      </w:pPr>
    </w:p>
    <w:tbl>
      <w:tblPr>
        <w:tblStyle w:val="afe"/>
        <w:tblW w:w="9497" w:type="dxa"/>
        <w:tblInd w:w="250" w:type="dxa"/>
        <w:tblLook w:val="04A0" w:firstRow="1" w:lastRow="0" w:firstColumn="1" w:lastColumn="0" w:noHBand="0" w:noVBand="1"/>
      </w:tblPr>
      <w:tblGrid>
        <w:gridCol w:w="4111"/>
        <w:gridCol w:w="5386"/>
      </w:tblGrid>
      <w:tr w:rsidR="00073B03" w:rsidRPr="004826A7" w14:paraId="59715A4C" w14:textId="77777777" w:rsidTr="003C19DF">
        <w:trPr>
          <w:trHeight w:val="851"/>
        </w:trPr>
        <w:tc>
          <w:tcPr>
            <w:tcW w:w="4111" w:type="dxa"/>
            <w:vAlign w:val="center"/>
          </w:tcPr>
          <w:p w14:paraId="7F3CB6B1" w14:textId="77777777" w:rsidR="00073B03" w:rsidRPr="004826A7" w:rsidRDefault="00073B03" w:rsidP="001175AB">
            <w:pPr>
              <w:jc w:val="left"/>
              <w:rPr>
                <w:rFonts w:ascii="ＭＳ Ｐ明朝" w:eastAsia="ＭＳ Ｐ明朝" w:hAnsi="ＭＳ Ｐ明朝"/>
              </w:rPr>
            </w:pPr>
            <w:r w:rsidRPr="004826A7">
              <w:rPr>
                <w:rFonts w:ascii="ＭＳ Ｐ明朝" w:eastAsia="ＭＳ Ｐ明朝" w:hAnsi="ＭＳ Ｐ明朝" w:hint="eastAsia"/>
              </w:rPr>
              <w:t>入札案件名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5739A4BA" w14:textId="6627C510" w:rsidR="00073B03" w:rsidRPr="004826A7" w:rsidRDefault="001F7CB7" w:rsidP="001F7CB7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REF 契約件名 \h  \* MERGEFORMAT </w:instrText>
            </w:r>
            <w:r>
              <w:rPr>
                <w:rFonts w:ascii="ＭＳ Ｐ明朝" w:eastAsia="ＭＳ Ｐ明朝" w:hAnsi="ＭＳ Ｐ明朝"/>
              </w:rPr>
            </w:r>
            <w:r>
              <w:rPr>
                <w:rFonts w:ascii="ＭＳ Ｐ明朝" w:eastAsia="ＭＳ Ｐ明朝" w:hAnsi="ＭＳ Ｐ明朝"/>
              </w:rPr>
              <w:fldChar w:fldCharType="separate"/>
            </w:r>
            <w:r w:rsidR="0021147E" w:rsidRPr="0021147E">
              <w:rPr>
                <w:rFonts w:ascii="ＭＳ Ｐ明朝" w:eastAsia="ＭＳ Ｐ明朝" w:hAnsi="ＭＳ Ｐ明朝" w:hint="eastAsia"/>
              </w:rPr>
              <w:t>令和７年度情報系サーバ機器等調達契約</w: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093765" w:rsidRPr="004826A7" w14:paraId="0AAEA99B" w14:textId="77777777" w:rsidTr="003C19DF">
        <w:trPr>
          <w:trHeight w:val="851"/>
        </w:trPr>
        <w:tc>
          <w:tcPr>
            <w:tcW w:w="4111" w:type="dxa"/>
            <w:vAlign w:val="center"/>
          </w:tcPr>
          <w:p w14:paraId="6CA1F092" w14:textId="77777777" w:rsidR="00093765" w:rsidRPr="00007FD4" w:rsidRDefault="00093765" w:rsidP="00093765">
            <w:pPr>
              <w:jc w:val="center"/>
              <w:rPr>
                <w:rFonts w:asciiTheme="minorEastAsia" w:hAnsiTheme="minorEastAsia" w:cs="ＭＳ 明朝"/>
              </w:rPr>
            </w:pPr>
            <w:r>
              <w:rPr>
                <w:rFonts w:asciiTheme="minorEastAsia" w:hAnsiTheme="minorEastAsia" w:cs="ＭＳ 明朝" w:hint="eastAsia"/>
              </w:rPr>
              <w:t>入札参加資格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1B96FE83" w14:textId="77777777" w:rsidR="00093765" w:rsidRPr="00725627" w:rsidRDefault="00093765" w:rsidP="00093765">
            <w:pPr>
              <w:autoSpaceDE w:val="0"/>
              <w:autoSpaceDN w:val="0"/>
              <w:adjustRightInd w:val="0"/>
              <w:ind w:firstLineChars="700" w:firstLine="1540"/>
              <w:jc w:val="left"/>
            </w:pPr>
            <w:r w:rsidRPr="00007FD4">
              <w:rPr>
                <w:rFonts w:asciiTheme="minorEastAsia" w:hAnsiTheme="minorEastAsia" w:cs="ＭＳ 明朝" w:hint="eastAsia"/>
              </w:rPr>
              <w:t>有</w:t>
            </w:r>
            <w:r w:rsidRPr="00007FD4">
              <w:rPr>
                <w:rFonts w:asciiTheme="minorEastAsia" w:hAnsiTheme="minorEastAsia" w:cs="JP POSTCODE" w:hint="eastAsia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</w:rPr>
              <w:t>無</w:t>
            </w:r>
          </w:p>
        </w:tc>
      </w:tr>
      <w:tr w:rsidR="00093765" w:rsidRPr="004826A7" w14:paraId="21C7F42A" w14:textId="77777777" w:rsidTr="003C19DF">
        <w:trPr>
          <w:trHeight w:val="851"/>
        </w:trPr>
        <w:tc>
          <w:tcPr>
            <w:tcW w:w="4111" w:type="dxa"/>
            <w:vAlign w:val="center"/>
          </w:tcPr>
          <w:p w14:paraId="69AD53C2" w14:textId="77777777" w:rsidR="00093765" w:rsidRPr="00007FD4" w:rsidRDefault="00093765" w:rsidP="0009376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</w:rPr>
            </w:pPr>
            <w:r w:rsidRPr="00007FD4">
              <w:rPr>
                <w:rFonts w:asciiTheme="minorEastAsia" w:hAnsiTheme="minorEastAsia" w:cs="MS-Mincho" w:hint="eastAsia"/>
              </w:rPr>
              <w:t>（</w:t>
            </w:r>
            <w:r w:rsidRPr="00007FD4">
              <w:rPr>
                <w:rFonts w:asciiTheme="minorEastAsia" w:hAnsiTheme="minorEastAsia" w:cs="ＭＳ 明朝" w:hint="eastAsia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</w:rPr>
              <w:t>において）</w:t>
            </w:r>
          </w:p>
          <w:p w14:paraId="39731903" w14:textId="77777777" w:rsidR="00093765" w:rsidRPr="008F4D61" w:rsidRDefault="00093765" w:rsidP="0009376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</w:rPr>
            </w:pPr>
            <w:r>
              <w:rPr>
                <w:rFonts w:asciiTheme="minorEastAsia" w:hAnsiTheme="minorEastAsia" w:cs="ＭＳ 明朝" w:hint="eastAsia"/>
              </w:rPr>
              <w:t>福岡</w:t>
            </w:r>
            <w:r w:rsidRPr="00007FD4">
              <w:rPr>
                <w:rFonts w:asciiTheme="minorEastAsia" w:hAnsiTheme="minorEastAsia" w:cs="ＭＳ 明朝" w:hint="eastAsia"/>
              </w:rPr>
              <w:t>県</w:t>
            </w:r>
            <w:r>
              <w:rPr>
                <w:rFonts w:asciiTheme="minorEastAsia" w:hAnsiTheme="minorEastAsia" w:cs="JP POSTCODE" w:hint="eastAsia"/>
              </w:rPr>
              <w:t>の</w:t>
            </w:r>
            <w:r w:rsidRPr="00007FD4">
              <w:rPr>
                <w:rFonts w:asciiTheme="minorEastAsia" w:hAnsiTheme="minorEastAsia" w:cs="ＭＳ 明朝" w:hint="eastAsia"/>
              </w:rPr>
              <w:t>指名停止期間中</w:t>
            </w:r>
            <w:r w:rsidRPr="00007FD4">
              <w:rPr>
                <w:rFonts w:asciiTheme="minorEastAsia" w:hAnsiTheme="minorEastAsia" w:cs="JP POSTCODE" w:hint="eastAsia"/>
              </w:rPr>
              <w:t>である</w:t>
            </w:r>
            <w:r w:rsidRPr="00007FD4">
              <w:rPr>
                <w:rFonts w:asciiTheme="minorEastAsia" w:hAnsiTheme="minorEastAsia" w:cs="MS-Mincho" w:hint="eastAsia"/>
              </w:rPr>
              <w:t>か</w:t>
            </w:r>
          </w:p>
        </w:tc>
        <w:tc>
          <w:tcPr>
            <w:tcW w:w="5386" w:type="dxa"/>
            <w:vAlign w:val="center"/>
          </w:tcPr>
          <w:p w14:paraId="0F935246" w14:textId="77777777" w:rsidR="00093765" w:rsidRPr="00007FD4" w:rsidRDefault="00093765" w:rsidP="00093765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</w:rPr>
              <w:t>期間中</w:t>
            </w:r>
            <w:r w:rsidRPr="00007FD4">
              <w:rPr>
                <w:rFonts w:asciiTheme="minorEastAsia" w:hAnsiTheme="minorEastAsia" w:cs="JP POSTCODE" w:hint="eastAsia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</w:rPr>
              <w:t>期間中</w:t>
            </w:r>
            <w:r w:rsidRPr="00007FD4">
              <w:rPr>
                <w:rFonts w:asciiTheme="minorEastAsia" w:hAnsiTheme="minorEastAsia" w:cs="JP POSTCODE" w:hint="eastAsia"/>
              </w:rPr>
              <w:t>でない</w:t>
            </w:r>
          </w:p>
        </w:tc>
      </w:tr>
    </w:tbl>
    <w:p w14:paraId="5EBD0B4E" w14:textId="77777777" w:rsidR="00437139" w:rsidRPr="009919DB" w:rsidRDefault="00437139" w:rsidP="00452F94">
      <w:pPr>
        <w:rPr>
          <w:rFonts w:ascii="ＭＳ Ｐ明朝" w:eastAsia="ＭＳ Ｐ明朝" w:hAnsi="ＭＳ Ｐ明朝"/>
        </w:rPr>
      </w:pPr>
      <w:bookmarkStart w:id="0" w:name="_GoBack"/>
      <w:bookmarkEnd w:id="0"/>
    </w:p>
    <w:sectPr w:rsidR="00437139" w:rsidRPr="009919DB" w:rsidSect="00452F94">
      <w:headerReference w:type="default" r:id="rId9"/>
      <w:footnotePr>
        <w:pos w:val="beneathText"/>
      </w:footnotePr>
      <w:pgSz w:w="11905" w:h="16837"/>
      <w:pgMar w:top="1418" w:right="990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FA553" w14:textId="77777777" w:rsidR="009E7F62" w:rsidRDefault="009E7F62" w:rsidP="00567416">
      <w:r>
        <w:separator/>
      </w:r>
    </w:p>
  </w:endnote>
  <w:endnote w:type="continuationSeparator" w:id="0">
    <w:p w14:paraId="19C67037" w14:textId="77777777" w:rsidR="009E7F62" w:rsidRDefault="009E7F62" w:rsidP="005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17F09" w14:textId="77777777" w:rsidR="009E7F62" w:rsidRDefault="009E7F62" w:rsidP="00567416">
      <w:r>
        <w:separator/>
      </w:r>
    </w:p>
  </w:footnote>
  <w:footnote w:type="continuationSeparator" w:id="0">
    <w:p w14:paraId="3F822A41" w14:textId="77777777" w:rsidR="009E7F62" w:rsidRDefault="009E7F62" w:rsidP="0056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7408E" w14:textId="77777777" w:rsidR="009E7F62" w:rsidRDefault="009E7F6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1"/>
      <w:lvlText w:val="%1"/>
      <w:lvlJc w:val="left"/>
      <w:pPr>
        <w:tabs>
          <w:tab w:val="num" w:pos="284"/>
        </w:tabs>
      </w:pPr>
    </w:lvl>
    <w:lvl w:ilvl="1">
      <w:start w:val="1"/>
      <w:numFmt w:val="decimal"/>
      <w:pStyle w:val="2"/>
      <w:lvlText w:val="(%2)"/>
      <w:lvlJc w:val="left"/>
      <w:pPr>
        <w:tabs>
          <w:tab w:val="num" w:pos="709"/>
        </w:tabs>
      </w:pPr>
    </w:lvl>
    <w:lvl w:ilvl="2">
      <w:start w:val="1"/>
      <w:numFmt w:val="decimal"/>
      <w:pStyle w:val="3"/>
      <w:lvlText w:val="%3"/>
      <w:lvlJc w:val="left"/>
      <w:pPr>
        <w:tabs>
          <w:tab w:val="num" w:pos="1134"/>
        </w:tabs>
      </w:pPr>
    </w:lvl>
    <w:lvl w:ilvl="3">
      <w:start w:val="1"/>
      <w:numFmt w:val="decimal"/>
      <w:pStyle w:val="4"/>
      <w:lvlText w:val="(%4)"/>
      <w:lvlJc w:val="left"/>
      <w:pPr>
        <w:tabs>
          <w:tab w:val="num" w:pos="1559"/>
        </w:tabs>
      </w:pPr>
    </w:lvl>
    <w:lvl w:ilvl="4">
      <w:start w:val="1"/>
      <w:numFmt w:val="none"/>
      <w:pStyle w:val="5"/>
      <w:lvlText w:val="·"/>
      <w:lvlJc w:val="left"/>
      <w:pPr>
        <w:tabs>
          <w:tab w:val="num" w:pos="1984"/>
        </w:tabs>
      </w:pPr>
      <w:rPr>
        <w:rFonts w:ascii="Arial Black" w:hAnsi="Arial Black"/>
      </w:rPr>
    </w:lvl>
    <w:lvl w:ilvl="5">
      <w:start w:val="1"/>
      <w:numFmt w:val="decimal"/>
      <w:pStyle w:val="6"/>
      <w:lvlText w:val="·.%6"/>
      <w:lvlJc w:val="left"/>
      <w:pPr>
        <w:tabs>
          <w:tab w:val="num" w:pos="2409"/>
        </w:tabs>
      </w:pPr>
    </w:lvl>
    <w:lvl w:ilvl="6">
      <w:start w:val="1"/>
      <w:numFmt w:val="decimal"/>
      <w:pStyle w:val="7"/>
      <w:lvlText w:val="·.%6.%7"/>
      <w:lvlJc w:val="left"/>
      <w:pPr>
        <w:tabs>
          <w:tab w:val="num" w:pos="2834"/>
        </w:tabs>
      </w:pPr>
    </w:lvl>
    <w:lvl w:ilvl="7">
      <w:start w:val="1"/>
      <w:numFmt w:val="decimal"/>
      <w:pStyle w:val="8"/>
      <w:lvlText w:val="·.%6.%7.%8"/>
      <w:lvlJc w:val="left"/>
      <w:pPr>
        <w:tabs>
          <w:tab w:val="num" w:pos="3259"/>
        </w:tabs>
      </w:pPr>
    </w:lvl>
    <w:lvl w:ilvl="8">
      <w:start w:val="1"/>
      <w:numFmt w:val="decimal"/>
      <w:pStyle w:val="9"/>
      <w:lvlText w:val="·.%6.%7.%8.%9"/>
      <w:lvlJc w:val="left"/>
      <w:pPr>
        <w:tabs>
          <w:tab w:val="num" w:pos="3684"/>
        </w:tabs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1549" w:hanging="420"/>
      </w:pPr>
    </w:lvl>
    <w:lvl w:ilvl="2">
      <w:start w:val="1"/>
      <w:numFmt w:val="decimalEnclosedCircle"/>
      <w:lvlText w:val="%3"/>
      <w:lvlJc w:val="lef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aiueoFullWidth"/>
      <w:lvlText w:val="(%5)"/>
      <w:lvlJc w:val="left"/>
      <w:pPr>
        <w:ind w:left="2809" w:hanging="420"/>
      </w:pPr>
    </w:lvl>
    <w:lvl w:ilvl="5">
      <w:start w:val="1"/>
      <w:numFmt w:val="decimalEnclosedCircle"/>
      <w:lvlText w:val="%6"/>
      <w:lvlJc w:val="lef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aiueoFullWidth"/>
      <w:lvlText w:val="(%8)"/>
      <w:lvlJc w:val="left"/>
      <w:pPr>
        <w:ind w:left="4069" w:hanging="420"/>
      </w:pPr>
    </w:lvl>
    <w:lvl w:ilvl="8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CE3BC8"/>
    <w:multiLevelType w:val="hybridMultilevel"/>
    <w:tmpl w:val="5D5AB6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296B2C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" w15:restartNumberingAfterBreak="0">
    <w:nsid w:val="09B92E9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6" w15:restartNumberingAfterBreak="0">
    <w:nsid w:val="12CC48A7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14D734E5"/>
    <w:multiLevelType w:val="hybridMultilevel"/>
    <w:tmpl w:val="0C36D4D6"/>
    <w:lvl w:ilvl="0" w:tplc="900811DC">
      <w:start w:val="1"/>
      <w:numFmt w:val="decimalEnclosedCircle"/>
      <w:lvlText w:val="%1"/>
      <w:lvlJc w:val="left"/>
      <w:pPr>
        <w:ind w:left="1269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8" w15:restartNumberingAfterBreak="0">
    <w:nsid w:val="1785008A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A4875A8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1CDB2EB5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1" w15:restartNumberingAfterBreak="0">
    <w:nsid w:val="20B0456C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7680767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3" w15:restartNumberingAfterBreak="0">
    <w:nsid w:val="2F4D5DC1"/>
    <w:multiLevelType w:val="hybridMultilevel"/>
    <w:tmpl w:val="4D10F12C"/>
    <w:lvl w:ilvl="0" w:tplc="B8D079F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E66E91D4">
      <w:start w:val="1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B0204B92">
      <w:numFmt w:val="bullet"/>
      <w:lvlText w:val="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5658EB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5" w15:restartNumberingAfterBreak="0">
    <w:nsid w:val="35DC005A"/>
    <w:multiLevelType w:val="hybridMultilevel"/>
    <w:tmpl w:val="271CD1F8"/>
    <w:lvl w:ilvl="0" w:tplc="25DA9DEE">
      <w:start w:val="1"/>
      <w:numFmt w:val="decimalFullWidth"/>
      <w:lvlText w:val="（%1）"/>
      <w:lvlJc w:val="left"/>
      <w:pPr>
        <w:ind w:left="860" w:hanging="420"/>
      </w:pPr>
      <w:rPr>
        <w:rFonts w:hint="eastAsia"/>
      </w:rPr>
    </w:lvl>
    <w:lvl w:ilvl="1" w:tplc="25DA9DEE">
      <w:start w:val="1"/>
      <w:numFmt w:val="decimalFullWidth"/>
      <w:lvlText w:val="（%2）"/>
      <w:lvlJc w:val="left"/>
      <w:pPr>
        <w:ind w:left="141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3960512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39AC2FB9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3B696491"/>
    <w:multiLevelType w:val="hybridMultilevel"/>
    <w:tmpl w:val="B91AD3EC"/>
    <w:lvl w:ilvl="0" w:tplc="04090011">
      <w:start w:val="1"/>
      <w:numFmt w:val="decimalEnclosedCircle"/>
      <w:lvlText w:val="%1"/>
      <w:lvlJc w:val="left"/>
      <w:pPr>
        <w:ind w:left="55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19" w15:restartNumberingAfterBreak="0">
    <w:nsid w:val="433A574F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4ACA7F18"/>
    <w:multiLevelType w:val="hybridMultilevel"/>
    <w:tmpl w:val="CEBCA06A"/>
    <w:lvl w:ilvl="0" w:tplc="C170632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9FE0C5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6A1A52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2" w15:restartNumberingAfterBreak="0">
    <w:nsid w:val="51E048AF"/>
    <w:multiLevelType w:val="hybridMultilevel"/>
    <w:tmpl w:val="384066E2"/>
    <w:lvl w:ilvl="0" w:tplc="900811DC">
      <w:start w:val="1"/>
      <w:numFmt w:val="decimalEnclosedCircle"/>
      <w:lvlText w:val="%1"/>
      <w:lvlJc w:val="left"/>
      <w:pPr>
        <w:ind w:left="64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D1B9B"/>
    <w:multiLevelType w:val="hybridMultilevel"/>
    <w:tmpl w:val="A88EC5FC"/>
    <w:lvl w:ilvl="0" w:tplc="27707622">
      <w:numFmt w:val="bullet"/>
      <w:lvlText w:val="・"/>
      <w:lvlJc w:val="left"/>
      <w:pPr>
        <w:ind w:left="559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9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9" w:hanging="420"/>
      </w:pPr>
    </w:lvl>
    <w:lvl w:ilvl="3" w:tplc="0409000F" w:tentative="1">
      <w:start w:val="1"/>
      <w:numFmt w:val="decimal"/>
      <w:lvlText w:val="%4."/>
      <w:lvlJc w:val="left"/>
      <w:pPr>
        <w:ind w:left="1819" w:hanging="420"/>
      </w:pPr>
    </w:lvl>
    <w:lvl w:ilvl="4" w:tplc="04090017" w:tentative="1">
      <w:start w:val="1"/>
      <w:numFmt w:val="aiueoFullWidth"/>
      <w:lvlText w:val="(%5)"/>
      <w:lvlJc w:val="left"/>
      <w:pPr>
        <w:ind w:left="22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9" w:hanging="420"/>
      </w:pPr>
    </w:lvl>
    <w:lvl w:ilvl="6" w:tplc="0409000F" w:tentative="1">
      <w:start w:val="1"/>
      <w:numFmt w:val="decimal"/>
      <w:lvlText w:val="%7."/>
      <w:lvlJc w:val="left"/>
      <w:pPr>
        <w:ind w:left="3079" w:hanging="420"/>
      </w:pPr>
    </w:lvl>
    <w:lvl w:ilvl="7" w:tplc="04090017" w:tentative="1">
      <w:start w:val="1"/>
      <w:numFmt w:val="aiueoFullWidth"/>
      <w:lvlText w:val="(%8)"/>
      <w:lvlJc w:val="left"/>
      <w:pPr>
        <w:ind w:left="34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9" w:hanging="420"/>
      </w:pPr>
    </w:lvl>
  </w:abstractNum>
  <w:abstractNum w:abstractNumId="24" w15:restartNumberingAfterBreak="0">
    <w:nsid w:val="58D64CCD"/>
    <w:multiLevelType w:val="hybridMultilevel"/>
    <w:tmpl w:val="ACD869E4"/>
    <w:lvl w:ilvl="0" w:tplc="22DC9C1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F55111"/>
    <w:multiLevelType w:val="hybridMultilevel"/>
    <w:tmpl w:val="A30C86F4"/>
    <w:lvl w:ilvl="0" w:tplc="B0204B92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3800E9"/>
    <w:multiLevelType w:val="hybridMultilevel"/>
    <w:tmpl w:val="814A7D38"/>
    <w:lvl w:ilvl="0" w:tplc="04090001">
      <w:start w:val="1"/>
      <w:numFmt w:val="bullet"/>
      <w:lvlText w:val=""/>
      <w:lvlJc w:val="left"/>
      <w:pPr>
        <w:ind w:left="10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7" w15:restartNumberingAfterBreak="0">
    <w:nsid w:val="64CC303A"/>
    <w:multiLevelType w:val="hybridMultilevel"/>
    <w:tmpl w:val="041ADD3E"/>
    <w:lvl w:ilvl="0" w:tplc="52C4B5F0">
      <w:start w:val="1"/>
      <w:numFmt w:val="decimal"/>
      <w:lvlText w:val="(%1)"/>
      <w:lvlJc w:val="left"/>
      <w:pPr>
        <w:ind w:left="86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662013BB"/>
    <w:multiLevelType w:val="hybridMultilevel"/>
    <w:tmpl w:val="332C9AC0"/>
    <w:lvl w:ilvl="0" w:tplc="22961BF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42D25CC"/>
    <w:multiLevelType w:val="hybridMultilevel"/>
    <w:tmpl w:val="92CE916E"/>
    <w:lvl w:ilvl="0" w:tplc="1F94D2AC">
      <w:start w:val="1"/>
      <w:numFmt w:val="aiueoFullWidth"/>
      <w:lvlText w:val="%1"/>
      <w:lvlJc w:val="left"/>
      <w:pPr>
        <w:ind w:left="12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" w15:restartNumberingAfterBreak="0">
    <w:nsid w:val="76752C9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 w15:restartNumberingAfterBreak="0">
    <w:nsid w:val="79546D64"/>
    <w:multiLevelType w:val="hybridMultilevel"/>
    <w:tmpl w:val="232EE74E"/>
    <w:lvl w:ilvl="0" w:tplc="900811DC">
      <w:start w:val="1"/>
      <w:numFmt w:val="decimalEnclosedCircle"/>
      <w:lvlText w:val="%1"/>
      <w:lvlJc w:val="left"/>
      <w:pPr>
        <w:ind w:left="1080" w:hanging="420"/>
      </w:pPr>
      <w:rPr>
        <w:rFonts w:ascii="Arial Narrow" w:eastAsia="ＭＳ Ｐ明朝" w:hAnsi="Arial Narrow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A112427"/>
    <w:multiLevelType w:val="hybridMultilevel"/>
    <w:tmpl w:val="418274B0"/>
    <w:lvl w:ilvl="0" w:tplc="25DA9DEE">
      <w:start w:val="1"/>
      <w:numFmt w:val="decimalFullWidth"/>
      <w:lvlText w:val="（%1）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6"/>
  </w:num>
  <w:num w:numId="6">
    <w:abstractNumId w:val="7"/>
  </w:num>
  <w:num w:numId="7">
    <w:abstractNumId w:val="13"/>
  </w:num>
  <w:num w:numId="8">
    <w:abstractNumId w:val="24"/>
  </w:num>
  <w:num w:numId="9">
    <w:abstractNumId w:val="23"/>
  </w:num>
  <w:num w:numId="10">
    <w:abstractNumId w:val="18"/>
  </w:num>
  <w:num w:numId="11">
    <w:abstractNumId w:val="11"/>
  </w:num>
  <w:num w:numId="12">
    <w:abstractNumId w:val="31"/>
  </w:num>
  <w:num w:numId="13">
    <w:abstractNumId w:val="8"/>
  </w:num>
  <w:num w:numId="14">
    <w:abstractNumId w:val="17"/>
  </w:num>
  <w:num w:numId="15">
    <w:abstractNumId w:val="9"/>
  </w:num>
  <w:num w:numId="16">
    <w:abstractNumId w:val="16"/>
  </w:num>
  <w:num w:numId="17">
    <w:abstractNumId w:val="6"/>
  </w:num>
  <w:num w:numId="18">
    <w:abstractNumId w:val="19"/>
  </w:num>
  <w:num w:numId="19">
    <w:abstractNumId w:val="30"/>
  </w:num>
  <w:num w:numId="20">
    <w:abstractNumId w:val="15"/>
  </w:num>
  <w:num w:numId="21">
    <w:abstractNumId w:val="10"/>
  </w:num>
  <w:num w:numId="22">
    <w:abstractNumId w:val="14"/>
  </w:num>
  <w:num w:numId="23">
    <w:abstractNumId w:val="32"/>
  </w:num>
  <w:num w:numId="24">
    <w:abstractNumId w:val="4"/>
  </w:num>
  <w:num w:numId="25">
    <w:abstractNumId w:val="20"/>
  </w:num>
  <w:num w:numId="26">
    <w:abstractNumId w:val="21"/>
  </w:num>
  <w:num w:numId="27">
    <w:abstractNumId w:val="27"/>
  </w:num>
  <w:num w:numId="28">
    <w:abstractNumId w:val="5"/>
  </w:num>
  <w:num w:numId="29">
    <w:abstractNumId w:val="12"/>
  </w:num>
  <w:num w:numId="30">
    <w:abstractNumId w:val="29"/>
  </w:num>
  <w:num w:numId="31">
    <w:abstractNumId w:val="28"/>
  </w:num>
  <w:num w:numId="32">
    <w:abstractNumId w:val="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97985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416"/>
    <w:rsid w:val="00002B39"/>
    <w:rsid w:val="00002BCC"/>
    <w:rsid w:val="00021255"/>
    <w:rsid w:val="000217F6"/>
    <w:rsid w:val="000237BB"/>
    <w:rsid w:val="0003150A"/>
    <w:rsid w:val="00032DE4"/>
    <w:rsid w:val="00041861"/>
    <w:rsid w:val="00042CF3"/>
    <w:rsid w:val="00051130"/>
    <w:rsid w:val="000537C6"/>
    <w:rsid w:val="00055EFB"/>
    <w:rsid w:val="000579A1"/>
    <w:rsid w:val="00073B03"/>
    <w:rsid w:val="00074591"/>
    <w:rsid w:val="00083114"/>
    <w:rsid w:val="000850F8"/>
    <w:rsid w:val="00085C6B"/>
    <w:rsid w:val="00085DA0"/>
    <w:rsid w:val="0009125F"/>
    <w:rsid w:val="00093765"/>
    <w:rsid w:val="000961FA"/>
    <w:rsid w:val="000A4454"/>
    <w:rsid w:val="000B5392"/>
    <w:rsid w:val="000B6A51"/>
    <w:rsid w:val="000C34B1"/>
    <w:rsid w:val="000C7562"/>
    <w:rsid w:val="000D5EB3"/>
    <w:rsid w:val="000E03EE"/>
    <w:rsid w:val="000E1551"/>
    <w:rsid w:val="000F0A6E"/>
    <w:rsid w:val="0010030D"/>
    <w:rsid w:val="001021BE"/>
    <w:rsid w:val="00107ECC"/>
    <w:rsid w:val="001136E5"/>
    <w:rsid w:val="00114AA3"/>
    <w:rsid w:val="001174DC"/>
    <w:rsid w:val="001175AB"/>
    <w:rsid w:val="00124F38"/>
    <w:rsid w:val="00132540"/>
    <w:rsid w:val="00132549"/>
    <w:rsid w:val="00137C82"/>
    <w:rsid w:val="00141876"/>
    <w:rsid w:val="00160982"/>
    <w:rsid w:val="0016266D"/>
    <w:rsid w:val="001642CD"/>
    <w:rsid w:val="00191DB1"/>
    <w:rsid w:val="00192857"/>
    <w:rsid w:val="001933F7"/>
    <w:rsid w:val="00197865"/>
    <w:rsid w:val="001A1505"/>
    <w:rsid w:val="001A652F"/>
    <w:rsid w:val="001B00E8"/>
    <w:rsid w:val="001C500A"/>
    <w:rsid w:val="001D4970"/>
    <w:rsid w:val="001E4AD3"/>
    <w:rsid w:val="001E5FC0"/>
    <w:rsid w:val="001F7CB7"/>
    <w:rsid w:val="00202903"/>
    <w:rsid w:val="00206E40"/>
    <w:rsid w:val="0021143D"/>
    <w:rsid w:val="0021147E"/>
    <w:rsid w:val="002250D5"/>
    <w:rsid w:val="00232413"/>
    <w:rsid w:val="00233135"/>
    <w:rsid w:val="00241658"/>
    <w:rsid w:val="002536B6"/>
    <w:rsid w:val="00256857"/>
    <w:rsid w:val="0025726C"/>
    <w:rsid w:val="00264041"/>
    <w:rsid w:val="00276DE9"/>
    <w:rsid w:val="0027713D"/>
    <w:rsid w:val="002847C2"/>
    <w:rsid w:val="0029375A"/>
    <w:rsid w:val="002964B8"/>
    <w:rsid w:val="00296F0B"/>
    <w:rsid w:val="002A2BF9"/>
    <w:rsid w:val="002B7B5A"/>
    <w:rsid w:val="002C48B4"/>
    <w:rsid w:val="002D598B"/>
    <w:rsid w:val="002D7CAD"/>
    <w:rsid w:val="002E4797"/>
    <w:rsid w:val="002E5BFB"/>
    <w:rsid w:val="002F1A1C"/>
    <w:rsid w:val="003002F8"/>
    <w:rsid w:val="00304A96"/>
    <w:rsid w:val="0030638F"/>
    <w:rsid w:val="00316F69"/>
    <w:rsid w:val="00317479"/>
    <w:rsid w:val="00321DC9"/>
    <w:rsid w:val="00324514"/>
    <w:rsid w:val="0033050D"/>
    <w:rsid w:val="00336725"/>
    <w:rsid w:val="00341912"/>
    <w:rsid w:val="0034234E"/>
    <w:rsid w:val="003525B0"/>
    <w:rsid w:val="003526F9"/>
    <w:rsid w:val="003543D2"/>
    <w:rsid w:val="003558E1"/>
    <w:rsid w:val="003640C9"/>
    <w:rsid w:val="0037018C"/>
    <w:rsid w:val="003702DA"/>
    <w:rsid w:val="00375D15"/>
    <w:rsid w:val="003807F2"/>
    <w:rsid w:val="003845CB"/>
    <w:rsid w:val="00390B95"/>
    <w:rsid w:val="00394067"/>
    <w:rsid w:val="00395B86"/>
    <w:rsid w:val="00397F8A"/>
    <w:rsid w:val="003A2173"/>
    <w:rsid w:val="003B0D0F"/>
    <w:rsid w:val="003B1ED0"/>
    <w:rsid w:val="003C19DF"/>
    <w:rsid w:val="003D43AB"/>
    <w:rsid w:val="003D50F0"/>
    <w:rsid w:val="003D7A11"/>
    <w:rsid w:val="003E2394"/>
    <w:rsid w:val="003E458F"/>
    <w:rsid w:val="00400C70"/>
    <w:rsid w:val="004041BD"/>
    <w:rsid w:val="0041459A"/>
    <w:rsid w:val="00414F36"/>
    <w:rsid w:val="00416346"/>
    <w:rsid w:val="00422A02"/>
    <w:rsid w:val="00437139"/>
    <w:rsid w:val="0044508E"/>
    <w:rsid w:val="00447709"/>
    <w:rsid w:val="00452F94"/>
    <w:rsid w:val="00462195"/>
    <w:rsid w:val="00462846"/>
    <w:rsid w:val="00481FBC"/>
    <w:rsid w:val="004826A7"/>
    <w:rsid w:val="00490A20"/>
    <w:rsid w:val="0049436D"/>
    <w:rsid w:val="00494C02"/>
    <w:rsid w:val="00495A87"/>
    <w:rsid w:val="004A52EB"/>
    <w:rsid w:val="004A76B1"/>
    <w:rsid w:val="004C204E"/>
    <w:rsid w:val="004C3393"/>
    <w:rsid w:val="004C50EC"/>
    <w:rsid w:val="004C58B7"/>
    <w:rsid w:val="004D3E73"/>
    <w:rsid w:val="004D6124"/>
    <w:rsid w:val="004E3A82"/>
    <w:rsid w:val="004E4AC7"/>
    <w:rsid w:val="004E5CBF"/>
    <w:rsid w:val="004F1D5F"/>
    <w:rsid w:val="00500D96"/>
    <w:rsid w:val="00523C8C"/>
    <w:rsid w:val="00535DCE"/>
    <w:rsid w:val="00535DFE"/>
    <w:rsid w:val="005477EA"/>
    <w:rsid w:val="0055004E"/>
    <w:rsid w:val="00567416"/>
    <w:rsid w:val="00567927"/>
    <w:rsid w:val="00572910"/>
    <w:rsid w:val="00591583"/>
    <w:rsid w:val="0059184D"/>
    <w:rsid w:val="005A148C"/>
    <w:rsid w:val="005A1924"/>
    <w:rsid w:val="005A4C4E"/>
    <w:rsid w:val="005B1582"/>
    <w:rsid w:val="005B3C43"/>
    <w:rsid w:val="005B3C6D"/>
    <w:rsid w:val="005B5F21"/>
    <w:rsid w:val="005C3248"/>
    <w:rsid w:val="005C5118"/>
    <w:rsid w:val="005C6063"/>
    <w:rsid w:val="005D008E"/>
    <w:rsid w:val="005D4474"/>
    <w:rsid w:val="005D72F2"/>
    <w:rsid w:val="005E12D2"/>
    <w:rsid w:val="005F789E"/>
    <w:rsid w:val="0060019C"/>
    <w:rsid w:val="00625D6F"/>
    <w:rsid w:val="00627763"/>
    <w:rsid w:val="0063128F"/>
    <w:rsid w:val="00642442"/>
    <w:rsid w:val="0068234E"/>
    <w:rsid w:val="0068271E"/>
    <w:rsid w:val="00695342"/>
    <w:rsid w:val="006A719D"/>
    <w:rsid w:val="006B761A"/>
    <w:rsid w:val="006C1B9D"/>
    <w:rsid w:val="006C6F75"/>
    <w:rsid w:val="006D30E8"/>
    <w:rsid w:val="006D49F2"/>
    <w:rsid w:val="006D75F0"/>
    <w:rsid w:val="006E2E6A"/>
    <w:rsid w:val="007117B4"/>
    <w:rsid w:val="00711872"/>
    <w:rsid w:val="0071205C"/>
    <w:rsid w:val="00712A8D"/>
    <w:rsid w:val="0071339E"/>
    <w:rsid w:val="007166B9"/>
    <w:rsid w:val="007171AE"/>
    <w:rsid w:val="0072443A"/>
    <w:rsid w:val="00743D28"/>
    <w:rsid w:val="00744EAB"/>
    <w:rsid w:val="007479DE"/>
    <w:rsid w:val="00763C07"/>
    <w:rsid w:val="00767F6B"/>
    <w:rsid w:val="00774BFB"/>
    <w:rsid w:val="0077544D"/>
    <w:rsid w:val="00782CF1"/>
    <w:rsid w:val="00783817"/>
    <w:rsid w:val="007A765A"/>
    <w:rsid w:val="007B45DA"/>
    <w:rsid w:val="007B6A1A"/>
    <w:rsid w:val="007C7A7F"/>
    <w:rsid w:val="007D0CA4"/>
    <w:rsid w:val="007D4FEA"/>
    <w:rsid w:val="007D52B3"/>
    <w:rsid w:val="007E745D"/>
    <w:rsid w:val="007F0567"/>
    <w:rsid w:val="007F7115"/>
    <w:rsid w:val="007F72A5"/>
    <w:rsid w:val="007F7D01"/>
    <w:rsid w:val="008066C3"/>
    <w:rsid w:val="00837279"/>
    <w:rsid w:val="0084202F"/>
    <w:rsid w:val="008622B2"/>
    <w:rsid w:val="00865419"/>
    <w:rsid w:val="00874B63"/>
    <w:rsid w:val="00876385"/>
    <w:rsid w:val="00882DDA"/>
    <w:rsid w:val="00885A74"/>
    <w:rsid w:val="008956F0"/>
    <w:rsid w:val="008A29A4"/>
    <w:rsid w:val="008A2F72"/>
    <w:rsid w:val="008B4680"/>
    <w:rsid w:val="008B69C4"/>
    <w:rsid w:val="008D3A0D"/>
    <w:rsid w:val="008D7402"/>
    <w:rsid w:val="008D7A79"/>
    <w:rsid w:val="008E650D"/>
    <w:rsid w:val="009056C2"/>
    <w:rsid w:val="009310A8"/>
    <w:rsid w:val="009400D9"/>
    <w:rsid w:val="00942DE5"/>
    <w:rsid w:val="00945D06"/>
    <w:rsid w:val="00956E64"/>
    <w:rsid w:val="0096384D"/>
    <w:rsid w:val="009679CC"/>
    <w:rsid w:val="00971381"/>
    <w:rsid w:val="00984C46"/>
    <w:rsid w:val="009919DB"/>
    <w:rsid w:val="009934A7"/>
    <w:rsid w:val="00997772"/>
    <w:rsid w:val="009A54FD"/>
    <w:rsid w:val="009B13A7"/>
    <w:rsid w:val="009B20D8"/>
    <w:rsid w:val="009C6DE2"/>
    <w:rsid w:val="009D1CD6"/>
    <w:rsid w:val="009D6297"/>
    <w:rsid w:val="009E2D6B"/>
    <w:rsid w:val="009E4566"/>
    <w:rsid w:val="009E7F62"/>
    <w:rsid w:val="009F0638"/>
    <w:rsid w:val="009F472E"/>
    <w:rsid w:val="00A00A59"/>
    <w:rsid w:val="00A04419"/>
    <w:rsid w:val="00A06D48"/>
    <w:rsid w:val="00A12237"/>
    <w:rsid w:val="00A170EC"/>
    <w:rsid w:val="00A274D6"/>
    <w:rsid w:val="00A31D67"/>
    <w:rsid w:val="00A34A20"/>
    <w:rsid w:val="00A375A3"/>
    <w:rsid w:val="00A37A38"/>
    <w:rsid w:val="00A4408C"/>
    <w:rsid w:val="00A44774"/>
    <w:rsid w:val="00A47D7D"/>
    <w:rsid w:val="00A47E18"/>
    <w:rsid w:val="00A50469"/>
    <w:rsid w:val="00A51984"/>
    <w:rsid w:val="00A64252"/>
    <w:rsid w:val="00A7776B"/>
    <w:rsid w:val="00A82040"/>
    <w:rsid w:val="00A92A90"/>
    <w:rsid w:val="00A96932"/>
    <w:rsid w:val="00A96B89"/>
    <w:rsid w:val="00AB0D4A"/>
    <w:rsid w:val="00AB4665"/>
    <w:rsid w:val="00AC4E79"/>
    <w:rsid w:val="00B154EB"/>
    <w:rsid w:val="00B174FD"/>
    <w:rsid w:val="00B21D47"/>
    <w:rsid w:val="00B3224D"/>
    <w:rsid w:val="00B34E53"/>
    <w:rsid w:val="00B601C9"/>
    <w:rsid w:val="00B86717"/>
    <w:rsid w:val="00B94D5A"/>
    <w:rsid w:val="00B96055"/>
    <w:rsid w:val="00BA03FC"/>
    <w:rsid w:val="00BA1E3B"/>
    <w:rsid w:val="00BC0228"/>
    <w:rsid w:val="00BC1DC7"/>
    <w:rsid w:val="00BC4DF7"/>
    <w:rsid w:val="00BC653F"/>
    <w:rsid w:val="00BD4C9B"/>
    <w:rsid w:val="00BD67D1"/>
    <w:rsid w:val="00BD68A0"/>
    <w:rsid w:val="00BE00E3"/>
    <w:rsid w:val="00BE7DD9"/>
    <w:rsid w:val="00BF084A"/>
    <w:rsid w:val="00C01EF0"/>
    <w:rsid w:val="00C055A9"/>
    <w:rsid w:val="00C13E5B"/>
    <w:rsid w:val="00C165EB"/>
    <w:rsid w:val="00C17CD2"/>
    <w:rsid w:val="00C17ED9"/>
    <w:rsid w:val="00C403B8"/>
    <w:rsid w:val="00C45045"/>
    <w:rsid w:val="00C456AF"/>
    <w:rsid w:val="00C75277"/>
    <w:rsid w:val="00C75D63"/>
    <w:rsid w:val="00C92B42"/>
    <w:rsid w:val="00C9542A"/>
    <w:rsid w:val="00CA3A31"/>
    <w:rsid w:val="00CA5557"/>
    <w:rsid w:val="00CA5590"/>
    <w:rsid w:val="00CB0BC7"/>
    <w:rsid w:val="00CB1E73"/>
    <w:rsid w:val="00CB5185"/>
    <w:rsid w:val="00CB58A6"/>
    <w:rsid w:val="00CB5C55"/>
    <w:rsid w:val="00CC094D"/>
    <w:rsid w:val="00CD324D"/>
    <w:rsid w:val="00CD5E47"/>
    <w:rsid w:val="00CE16D9"/>
    <w:rsid w:val="00CF087A"/>
    <w:rsid w:val="00CF194A"/>
    <w:rsid w:val="00D02C72"/>
    <w:rsid w:val="00D0366A"/>
    <w:rsid w:val="00D05A42"/>
    <w:rsid w:val="00D11BF5"/>
    <w:rsid w:val="00D2695D"/>
    <w:rsid w:val="00D31F08"/>
    <w:rsid w:val="00D466A2"/>
    <w:rsid w:val="00D63093"/>
    <w:rsid w:val="00D73F63"/>
    <w:rsid w:val="00D7536A"/>
    <w:rsid w:val="00D81754"/>
    <w:rsid w:val="00D82293"/>
    <w:rsid w:val="00D83991"/>
    <w:rsid w:val="00D85CD5"/>
    <w:rsid w:val="00D9347D"/>
    <w:rsid w:val="00D9436C"/>
    <w:rsid w:val="00DA4D78"/>
    <w:rsid w:val="00DB0A09"/>
    <w:rsid w:val="00DC588A"/>
    <w:rsid w:val="00DC7042"/>
    <w:rsid w:val="00DD5E13"/>
    <w:rsid w:val="00DF2A20"/>
    <w:rsid w:val="00DF2DE0"/>
    <w:rsid w:val="00DF49F5"/>
    <w:rsid w:val="00DF78AF"/>
    <w:rsid w:val="00E04C24"/>
    <w:rsid w:val="00E06AF9"/>
    <w:rsid w:val="00E1177F"/>
    <w:rsid w:val="00E219F5"/>
    <w:rsid w:val="00E2223C"/>
    <w:rsid w:val="00E319DA"/>
    <w:rsid w:val="00E333E4"/>
    <w:rsid w:val="00E4068A"/>
    <w:rsid w:val="00E41ADD"/>
    <w:rsid w:val="00E41B1E"/>
    <w:rsid w:val="00E41E1F"/>
    <w:rsid w:val="00E42962"/>
    <w:rsid w:val="00E42EA2"/>
    <w:rsid w:val="00E4467C"/>
    <w:rsid w:val="00E51D9F"/>
    <w:rsid w:val="00E556E3"/>
    <w:rsid w:val="00E6257C"/>
    <w:rsid w:val="00E652AA"/>
    <w:rsid w:val="00E7567A"/>
    <w:rsid w:val="00E85A7D"/>
    <w:rsid w:val="00E866FA"/>
    <w:rsid w:val="00E9269D"/>
    <w:rsid w:val="00E930BC"/>
    <w:rsid w:val="00E9717A"/>
    <w:rsid w:val="00EA5B63"/>
    <w:rsid w:val="00EB1B10"/>
    <w:rsid w:val="00EB3BDD"/>
    <w:rsid w:val="00EC19E6"/>
    <w:rsid w:val="00EC5AFB"/>
    <w:rsid w:val="00ED7D8E"/>
    <w:rsid w:val="00EE0120"/>
    <w:rsid w:val="00EE722D"/>
    <w:rsid w:val="00EF049C"/>
    <w:rsid w:val="00EF08F8"/>
    <w:rsid w:val="00F07FFE"/>
    <w:rsid w:val="00F31627"/>
    <w:rsid w:val="00F500AF"/>
    <w:rsid w:val="00F50D6B"/>
    <w:rsid w:val="00F514E9"/>
    <w:rsid w:val="00F51F89"/>
    <w:rsid w:val="00F536A5"/>
    <w:rsid w:val="00F544AF"/>
    <w:rsid w:val="00F54B73"/>
    <w:rsid w:val="00F74482"/>
    <w:rsid w:val="00F74AB4"/>
    <w:rsid w:val="00F804AA"/>
    <w:rsid w:val="00F80AA3"/>
    <w:rsid w:val="00F83BF1"/>
    <w:rsid w:val="00F83CDC"/>
    <w:rsid w:val="00F8569E"/>
    <w:rsid w:val="00FA16FD"/>
    <w:rsid w:val="00FA430B"/>
    <w:rsid w:val="00FC4EF4"/>
    <w:rsid w:val="00FD296C"/>
    <w:rsid w:val="00FD6350"/>
    <w:rsid w:val="00FE36B5"/>
    <w:rsid w:val="00FE5002"/>
    <w:rsid w:val="00FF0109"/>
    <w:rsid w:val="00FF1D2D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>
      <v:textbox inset="5.85pt,.7pt,5.85pt,.7pt"/>
    </o:shapedefaults>
    <o:shapelayout v:ext="edit">
      <o:idmap v:ext="edit" data="1"/>
    </o:shapelayout>
  </w:shapeDefaults>
  <w:decimalSymbol w:val="."/>
  <w:listSeparator w:val=","/>
  <w14:docId w14:val="498B1B68"/>
  <w15:docId w15:val="{9EB1EAA7-BE83-4784-8AA5-B0F64BD0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0A01"/>
    <w:pPr>
      <w:widowControl w:val="0"/>
      <w:suppressAutoHyphens/>
      <w:textAlignment w:val="baseline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qFormat/>
    <w:rsid w:val="00970A01"/>
    <w:pPr>
      <w:keepNext/>
      <w:numPr>
        <w:numId w:val="1"/>
      </w:numPr>
      <w:tabs>
        <w:tab w:val="left" w:pos="284"/>
      </w:tabs>
      <w:ind w:left="284" w:hanging="284"/>
      <w:outlineLvl w:val="0"/>
    </w:pPr>
    <w:rPr>
      <w:rFonts w:ascii="Arial" w:eastAsia="ＭＳ ゴシック" w:hAnsi="Arial"/>
      <w:kern w:val="1"/>
    </w:rPr>
  </w:style>
  <w:style w:type="paragraph" w:styleId="2">
    <w:name w:val="heading 2"/>
    <w:basedOn w:val="a"/>
    <w:next w:val="a"/>
    <w:qFormat/>
    <w:rsid w:val="00970A01"/>
    <w:pPr>
      <w:keepNext/>
      <w:numPr>
        <w:ilvl w:val="1"/>
        <w:numId w:val="1"/>
      </w:numPr>
      <w:tabs>
        <w:tab w:val="left" w:pos="284"/>
        <w:tab w:val="left" w:pos="709"/>
      </w:tabs>
      <w:ind w:left="709" w:hanging="42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970A01"/>
    <w:pPr>
      <w:keepNext/>
      <w:numPr>
        <w:ilvl w:val="2"/>
        <w:numId w:val="1"/>
      </w:numPr>
      <w:tabs>
        <w:tab w:val="left" w:pos="284"/>
        <w:tab w:val="left" w:pos="1134"/>
      </w:tabs>
      <w:ind w:left="1134" w:hanging="425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970A01"/>
    <w:pPr>
      <w:keepNext/>
      <w:numPr>
        <w:ilvl w:val="3"/>
        <w:numId w:val="1"/>
      </w:numPr>
      <w:tabs>
        <w:tab w:val="left" w:pos="284"/>
        <w:tab w:val="left" w:pos="1559"/>
      </w:tabs>
      <w:ind w:left="1559" w:hanging="425"/>
      <w:outlineLvl w:val="3"/>
    </w:pPr>
    <w:rPr>
      <w:b/>
    </w:rPr>
  </w:style>
  <w:style w:type="paragraph" w:styleId="5">
    <w:name w:val="heading 5"/>
    <w:basedOn w:val="a"/>
    <w:next w:val="a"/>
    <w:qFormat/>
    <w:rsid w:val="00970A01"/>
    <w:pPr>
      <w:keepNext/>
      <w:numPr>
        <w:ilvl w:val="4"/>
        <w:numId w:val="1"/>
      </w:numPr>
      <w:tabs>
        <w:tab w:val="left" w:pos="284"/>
        <w:tab w:val="left" w:pos="1984"/>
      </w:tabs>
      <w:ind w:left="1984" w:hanging="425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970A01"/>
    <w:pPr>
      <w:keepNext/>
      <w:numPr>
        <w:ilvl w:val="5"/>
        <w:numId w:val="1"/>
      </w:numPr>
      <w:tabs>
        <w:tab w:val="left" w:pos="284"/>
        <w:tab w:val="left" w:pos="2409"/>
      </w:tabs>
      <w:ind w:left="2409" w:hanging="425"/>
      <w:outlineLvl w:val="5"/>
    </w:pPr>
    <w:rPr>
      <w:b/>
    </w:rPr>
  </w:style>
  <w:style w:type="paragraph" w:styleId="7">
    <w:name w:val="heading 7"/>
    <w:basedOn w:val="a"/>
    <w:next w:val="a"/>
    <w:qFormat/>
    <w:rsid w:val="00970A01"/>
    <w:pPr>
      <w:keepNext/>
      <w:numPr>
        <w:ilvl w:val="6"/>
        <w:numId w:val="1"/>
      </w:numPr>
      <w:tabs>
        <w:tab w:val="left" w:pos="284"/>
        <w:tab w:val="left" w:pos="2834"/>
      </w:tabs>
      <w:ind w:left="2834" w:hanging="425"/>
      <w:outlineLvl w:val="6"/>
    </w:pPr>
  </w:style>
  <w:style w:type="paragraph" w:styleId="8">
    <w:name w:val="heading 8"/>
    <w:basedOn w:val="a"/>
    <w:next w:val="a"/>
    <w:qFormat/>
    <w:rsid w:val="00970A01"/>
    <w:pPr>
      <w:keepNext/>
      <w:numPr>
        <w:ilvl w:val="7"/>
        <w:numId w:val="1"/>
      </w:numPr>
      <w:tabs>
        <w:tab w:val="left" w:pos="284"/>
        <w:tab w:val="left" w:pos="3259"/>
      </w:tabs>
      <w:ind w:left="3259" w:hanging="425"/>
      <w:outlineLvl w:val="7"/>
    </w:pPr>
  </w:style>
  <w:style w:type="paragraph" w:styleId="9">
    <w:name w:val="heading 9"/>
    <w:basedOn w:val="a"/>
    <w:next w:val="a"/>
    <w:qFormat/>
    <w:rsid w:val="00970A01"/>
    <w:pPr>
      <w:keepNext/>
      <w:numPr>
        <w:ilvl w:val="8"/>
        <w:numId w:val="1"/>
      </w:numPr>
      <w:tabs>
        <w:tab w:val="left" w:pos="284"/>
        <w:tab w:val="left" w:pos="3684"/>
      </w:tabs>
      <w:ind w:left="3684" w:hanging="425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01"/>
    <w:rPr>
      <w:color w:val="0000FF"/>
      <w:u w:val="single"/>
    </w:rPr>
  </w:style>
  <w:style w:type="character" w:customStyle="1" w:styleId="WW8Num1z4">
    <w:name w:val="WW8Num1z4"/>
    <w:rsid w:val="00970A01"/>
    <w:rPr>
      <w:rFonts w:ascii="Arial Black" w:hAnsi="Arial Black"/>
    </w:rPr>
  </w:style>
  <w:style w:type="character" w:customStyle="1" w:styleId="WW8Num3z0">
    <w:name w:val="WW8Num3z0"/>
    <w:rsid w:val="00970A01"/>
    <w:rPr>
      <w:rFonts w:ascii="Times New Roman" w:eastAsia="ＭＳ 明朝" w:hAnsi="Times New Roman"/>
    </w:rPr>
  </w:style>
  <w:style w:type="character" w:customStyle="1" w:styleId="WW8Num9z0">
    <w:name w:val="WW8Num9z0"/>
    <w:rsid w:val="00970A01"/>
    <w:rPr>
      <w:rFonts w:ascii="Times New Roman" w:eastAsia="ＭＳ 明朝" w:hAnsi="Times New Roman"/>
    </w:rPr>
  </w:style>
  <w:style w:type="character" w:customStyle="1" w:styleId="WW-">
    <w:name w:val="WW-段落ﾌｫﾝﾄ"/>
    <w:rsid w:val="00970A01"/>
  </w:style>
  <w:style w:type="character" w:customStyle="1" w:styleId="a4">
    <w:name w:val="ヘッダー (文字)"/>
    <w:basedOn w:val="a0"/>
    <w:link w:val="a5"/>
    <w:rsid w:val="00970A01"/>
    <w:rPr>
      <w:rFonts w:ascii="ＭＳ 明朝" w:hAnsi="ＭＳ 明朝"/>
      <w:sz w:val="22"/>
    </w:rPr>
  </w:style>
  <w:style w:type="character" w:customStyle="1" w:styleId="a6">
    <w:name w:val="フッター (文字)"/>
    <w:basedOn w:val="a0"/>
    <w:link w:val="a7"/>
    <w:rsid w:val="00970A01"/>
    <w:rPr>
      <w:rFonts w:ascii="ＭＳ 明朝" w:hAnsi="ＭＳ 明朝"/>
      <w:sz w:val="22"/>
    </w:rPr>
  </w:style>
  <w:style w:type="character" w:customStyle="1" w:styleId="a8">
    <w:name w:val="本文インデント (文字)"/>
    <w:basedOn w:val="a0"/>
    <w:link w:val="10"/>
    <w:rsid w:val="00970A01"/>
    <w:rPr>
      <w:rFonts w:ascii="ＭＳ 明朝" w:hAnsi="ＭＳ 明朝"/>
      <w:sz w:val="22"/>
    </w:rPr>
  </w:style>
  <w:style w:type="character" w:customStyle="1" w:styleId="11">
    <w:name w:val="ページ番号1"/>
    <w:basedOn w:val="a0"/>
    <w:rsid w:val="00970A01"/>
  </w:style>
  <w:style w:type="character" w:customStyle="1" w:styleId="a9">
    <w:name w:val="記 (文字)"/>
    <w:basedOn w:val="a0"/>
    <w:link w:val="12"/>
    <w:uiPriority w:val="99"/>
    <w:rsid w:val="00970A01"/>
    <w:rPr>
      <w:rFonts w:ascii="ＭＳ 明朝" w:hAnsi="Century"/>
      <w:sz w:val="24"/>
    </w:rPr>
  </w:style>
  <w:style w:type="paragraph" w:styleId="aa">
    <w:name w:val="caption"/>
    <w:basedOn w:val="a"/>
    <w:qFormat/>
    <w:rsid w:val="00970A01"/>
    <w:pPr>
      <w:suppressLineNumbers/>
      <w:spacing w:before="120" w:after="120"/>
    </w:pPr>
    <w:rPr>
      <w:rFonts w:cs="ＭＳ Ｐゴシック"/>
      <w:i/>
      <w:iCs/>
      <w:sz w:val="20"/>
    </w:rPr>
  </w:style>
  <w:style w:type="paragraph" w:styleId="ab">
    <w:name w:val="Title"/>
    <w:basedOn w:val="a"/>
    <w:next w:val="ac"/>
    <w:qFormat/>
    <w:rsid w:val="00970A01"/>
    <w:pPr>
      <w:spacing w:line="360" w:lineRule="atLeast"/>
      <w:ind w:left="1620" w:right="1899"/>
      <w:jc w:val="both"/>
    </w:pPr>
    <w:rPr>
      <w:rFonts w:ascii="ＭＳ ゴシック" w:eastAsia="ＭＳ ゴシック" w:hAnsi="ＭＳ ゴシック"/>
      <w:i/>
      <w:sz w:val="32"/>
      <w:u w:val="single"/>
    </w:rPr>
  </w:style>
  <w:style w:type="paragraph" w:styleId="ad">
    <w:name w:val="Body Text"/>
    <w:basedOn w:val="a"/>
    <w:rsid w:val="00970A01"/>
    <w:pPr>
      <w:ind w:left="357"/>
    </w:pPr>
    <w:rPr>
      <w:sz w:val="24"/>
    </w:rPr>
  </w:style>
  <w:style w:type="paragraph" w:styleId="a7">
    <w:name w:val="footer"/>
    <w:basedOn w:val="a"/>
    <w:link w:val="a6"/>
    <w:rsid w:val="00970A01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rsid w:val="00970A0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4"/>
    <w:rsid w:val="00970A01"/>
    <w:pPr>
      <w:tabs>
        <w:tab w:val="center" w:pos="4252"/>
        <w:tab w:val="right" w:pos="8504"/>
      </w:tabs>
      <w:snapToGrid w:val="0"/>
    </w:pPr>
  </w:style>
  <w:style w:type="paragraph" w:styleId="ac">
    <w:name w:val="Subtitle"/>
    <w:basedOn w:val="af"/>
    <w:next w:val="ad"/>
    <w:qFormat/>
    <w:rsid w:val="00970A01"/>
    <w:pPr>
      <w:jc w:val="center"/>
    </w:pPr>
    <w:rPr>
      <w:i/>
      <w:iCs/>
    </w:rPr>
  </w:style>
  <w:style w:type="paragraph" w:customStyle="1" w:styleId="af0">
    <w:name w:val="明細"/>
    <w:basedOn w:val="1"/>
    <w:rsid w:val="00970A01"/>
  </w:style>
  <w:style w:type="paragraph" w:customStyle="1" w:styleId="af">
    <w:name w:val="見出し"/>
    <w:basedOn w:val="a"/>
    <w:next w:val="ad"/>
    <w:rsid w:val="00970A01"/>
    <w:pPr>
      <w:keepNext/>
      <w:spacing w:before="240" w:after="120"/>
    </w:pPr>
    <w:rPr>
      <w:rFonts w:ascii="Arial" w:eastAsia="ＭＳ Ｐゴシック" w:hAnsi="Arial" w:cs="ＭＳ Ｐゴシック"/>
      <w:sz w:val="28"/>
      <w:szCs w:val="28"/>
    </w:rPr>
  </w:style>
  <w:style w:type="paragraph" w:customStyle="1" w:styleId="af1">
    <w:name w:val="索引"/>
    <w:basedOn w:val="a"/>
    <w:rsid w:val="00970A01"/>
    <w:pPr>
      <w:suppressLineNumbers/>
    </w:pPr>
    <w:rPr>
      <w:rFonts w:cs="ＭＳ Ｐゴシック"/>
    </w:rPr>
  </w:style>
  <w:style w:type="paragraph" w:customStyle="1" w:styleId="af2">
    <w:name w:val="かっこ"/>
    <w:basedOn w:val="a"/>
    <w:rsid w:val="00970A01"/>
    <w:pPr>
      <w:ind w:right="45"/>
      <w:jc w:val="both"/>
    </w:pPr>
    <w:rPr>
      <w:rFonts w:ascii="ＭＳ ゴシック" w:eastAsia="ＭＳ ゴシック" w:hAnsi="ＭＳ ゴシック"/>
    </w:rPr>
  </w:style>
  <w:style w:type="paragraph" w:customStyle="1" w:styleId="WW-0">
    <w:name w:val="WW-日付"/>
    <w:basedOn w:val="a"/>
    <w:next w:val="a"/>
    <w:rsid w:val="00970A01"/>
    <w:pPr>
      <w:spacing w:line="360" w:lineRule="atLeast"/>
      <w:jc w:val="right"/>
    </w:pPr>
  </w:style>
  <w:style w:type="paragraph" w:customStyle="1" w:styleId="WW-1">
    <w:name w:val="WW-標準ｲﾝﾃﾞﾝﾄ"/>
    <w:basedOn w:val="a"/>
    <w:rsid w:val="00970A01"/>
    <w:pPr>
      <w:ind w:left="851"/>
    </w:pPr>
  </w:style>
  <w:style w:type="paragraph" w:customStyle="1" w:styleId="WW-2">
    <w:name w:val="WW-記"/>
    <w:basedOn w:val="a"/>
    <w:next w:val="a"/>
    <w:rsid w:val="00970A01"/>
    <w:pPr>
      <w:jc w:val="center"/>
    </w:pPr>
    <w:rPr>
      <w:sz w:val="24"/>
    </w:rPr>
  </w:style>
  <w:style w:type="paragraph" w:customStyle="1" w:styleId="af3">
    <w:name w:val="号"/>
    <w:basedOn w:val="WW-1"/>
    <w:rsid w:val="00970A01"/>
    <w:pPr>
      <w:ind w:left="540" w:hanging="330"/>
      <w:jc w:val="both"/>
    </w:pPr>
  </w:style>
  <w:style w:type="paragraph" w:customStyle="1" w:styleId="af4">
    <w:name w:val="表の見出し"/>
    <w:basedOn w:val="af5"/>
    <w:rsid w:val="00970A01"/>
    <w:pPr>
      <w:jc w:val="center"/>
    </w:pPr>
    <w:rPr>
      <w:b/>
      <w:bCs/>
      <w:i/>
      <w:iCs/>
    </w:rPr>
  </w:style>
  <w:style w:type="paragraph" w:customStyle="1" w:styleId="af5">
    <w:name w:val="表の内容"/>
    <w:basedOn w:val="ad"/>
    <w:rsid w:val="00970A01"/>
    <w:pPr>
      <w:suppressLineNumbers/>
    </w:pPr>
  </w:style>
  <w:style w:type="paragraph" w:customStyle="1" w:styleId="13">
    <w:name w:val="一覧1"/>
    <w:basedOn w:val="ad"/>
    <w:rsid w:val="00970A01"/>
    <w:rPr>
      <w:rFonts w:cs="ＭＳ Ｐゴシック"/>
    </w:rPr>
  </w:style>
  <w:style w:type="paragraph" w:customStyle="1" w:styleId="af6">
    <w:name w:val="タイトル"/>
    <w:basedOn w:val="a"/>
    <w:rsid w:val="00970A01"/>
    <w:pPr>
      <w:suppressAutoHyphens w:val="0"/>
      <w:adjustRightInd w:val="0"/>
      <w:spacing w:line="360" w:lineRule="atLeast"/>
      <w:ind w:left="3420" w:right="3254"/>
      <w:jc w:val="both"/>
    </w:pPr>
    <w:rPr>
      <w:rFonts w:ascii="ＭＳ ゴシック" w:eastAsia="ＭＳ ゴシック" w:hAnsi="Times New Roman"/>
      <w:sz w:val="32"/>
    </w:rPr>
  </w:style>
  <w:style w:type="paragraph" w:customStyle="1" w:styleId="31">
    <w:name w:val="本文インデント 31"/>
    <w:basedOn w:val="a"/>
    <w:rsid w:val="00970A01"/>
    <w:pPr>
      <w:ind w:leftChars="400" w:left="851"/>
    </w:pPr>
    <w:rPr>
      <w:sz w:val="16"/>
      <w:szCs w:val="16"/>
    </w:rPr>
  </w:style>
  <w:style w:type="paragraph" w:customStyle="1" w:styleId="14">
    <w:name w:val="リスト段落1"/>
    <w:basedOn w:val="a"/>
    <w:rsid w:val="00970A01"/>
    <w:pPr>
      <w:ind w:leftChars="400" w:left="840"/>
    </w:pPr>
  </w:style>
  <w:style w:type="paragraph" w:customStyle="1" w:styleId="10">
    <w:name w:val="本文インデント1"/>
    <w:basedOn w:val="a"/>
    <w:link w:val="a8"/>
    <w:rsid w:val="00970A01"/>
    <w:pPr>
      <w:ind w:leftChars="400" w:left="851"/>
    </w:pPr>
  </w:style>
  <w:style w:type="paragraph" w:customStyle="1" w:styleId="af7">
    <w:name w:val="住所"/>
    <w:basedOn w:val="a"/>
    <w:rsid w:val="00970A01"/>
    <w:pPr>
      <w:suppressAutoHyphens w:val="0"/>
      <w:adjustRightInd w:val="0"/>
      <w:ind w:left="425" w:hanging="425"/>
      <w:jc w:val="distribute"/>
    </w:pPr>
    <w:rPr>
      <w:rFonts w:hAnsi="Times New Roman"/>
    </w:rPr>
  </w:style>
  <w:style w:type="paragraph" w:customStyle="1" w:styleId="af8">
    <w:name w:val="タイトル２"/>
    <w:basedOn w:val="af6"/>
    <w:rsid w:val="00970A01"/>
    <w:pPr>
      <w:ind w:left="3240" w:right="3060"/>
    </w:pPr>
  </w:style>
  <w:style w:type="paragraph" w:customStyle="1" w:styleId="af9">
    <w:name w:val="日にち"/>
    <w:basedOn w:val="af2"/>
    <w:rsid w:val="00970A01"/>
    <w:pPr>
      <w:suppressAutoHyphens w:val="0"/>
      <w:wordWrap w:val="0"/>
      <w:adjustRightInd w:val="0"/>
      <w:spacing w:before="120"/>
      <w:ind w:left="180" w:right="107"/>
      <w:jc w:val="left"/>
    </w:pPr>
    <w:rPr>
      <w:rFonts w:ascii="ＭＳ 明朝" w:eastAsia="ＭＳ 明朝" w:hAnsi="Times New Roman"/>
      <w:sz w:val="24"/>
    </w:rPr>
  </w:style>
  <w:style w:type="paragraph" w:customStyle="1" w:styleId="afa">
    <w:name w:val="代理人"/>
    <w:basedOn w:val="af7"/>
    <w:rsid w:val="00970A01"/>
    <w:pPr>
      <w:spacing w:before="160" w:after="160"/>
      <w:ind w:left="0" w:firstLine="0"/>
    </w:pPr>
  </w:style>
  <w:style w:type="paragraph" w:customStyle="1" w:styleId="12">
    <w:name w:val="記1"/>
    <w:basedOn w:val="a"/>
    <w:next w:val="a"/>
    <w:link w:val="a9"/>
    <w:rsid w:val="00970A01"/>
    <w:pPr>
      <w:suppressAutoHyphens w:val="0"/>
      <w:adjustRightInd w:val="0"/>
      <w:jc w:val="center"/>
    </w:pPr>
    <w:rPr>
      <w:rFonts w:hAnsi="Century"/>
      <w:sz w:val="24"/>
    </w:rPr>
  </w:style>
  <w:style w:type="paragraph" w:customStyle="1" w:styleId="afb">
    <w:name w:val="金額"/>
    <w:basedOn w:val="af7"/>
    <w:rsid w:val="00970A01"/>
    <w:pPr>
      <w:spacing w:before="160" w:after="160"/>
      <w:ind w:left="0" w:right="1056" w:firstLine="0"/>
      <w:jc w:val="right"/>
    </w:pPr>
  </w:style>
  <w:style w:type="character" w:styleId="afc">
    <w:name w:val="Placeholder Text"/>
    <w:basedOn w:val="a0"/>
    <w:uiPriority w:val="99"/>
    <w:semiHidden/>
    <w:rsid w:val="003A63E6"/>
    <w:rPr>
      <w:color w:val="808080"/>
    </w:rPr>
  </w:style>
  <w:style w:type="paragraph" w:styleId="afd">
    <w:name w:val="List Paragraph"/>
    <w:basedOn w:val="a"/>
    <w:uiPriority w:val="34"/>
    <w:qFormat/>
    <w:rsid w:val="007372BF"/>
    <w:pPr>
      <w:ind w:leftChars="400" w:left="840"/>
    </w:pPr>
  </w:style>
  <w:style w:type="table" w:styleId="afe">
    <w:name w:val="Table Grid"/>
    <w:basedOn w:val="a1"/>
    <w:uiPriority w:val="59"/>
    <w:rsid w:val="00C8784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起案表３"/>
    <w:basedOn w:val="a"/>
    <w:rsid w:val="00192857"/>
    <w:pPr>
      <w:suppressAutoHyphens w:val="0"/>
      <w:wordWrap w:val="0"/>
      <w:adjustRightInd w:val="0"/>
      <w:snapToGrid w:val="0"/>
      <w:spacing w:before="40" w:after="40"/>
      <w:jc w:val="both"/>
    </w:pPr>
    <w:rPr>
      <w:rFonts w:ascii="ＭＳ Ｐ明朝" w:eastAsia="ＭＳ Ｐ明朝" w:hAnsi="Century"/>
    </w:rPr>
  </w:style>
  <w:style w:type="paragraph" w:styleId="30">
    <w:name w:val="Body Text Indent 3"/>
    <w:basedOn w:val="a"/>
    <w:link w:val="32"/>
    <w:uiPriority w:val="99"/>
    <w:semiHidden/>
    <w:unhideWhenUsed/>
    <w:rsid w:val="0071205C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0"/>
    <w:uiPriority w:val="99"/>
    <w:semiHidden/>
    <w:rsid w:val="0071205C"/>
    <w:rPr>
      <w:rFonts w:ascii="ＭＳ 明朝" w:eastAsia="ＭＳ 明朝" w:hAnsi="ＭＳ 明朝"/>
      <w:sz w:val="16"/>
      <w:szCs w:val="16"/>
    </w:rPr>
  </w:style>
  <w:style w:type="paragraph" w:styleId="aff0">
    <w:name w:val="Note Heading"/>
    <w:basedOn w:val="a"/>
    <w:next w:val="a"/>
    <w:uiPriority w:val="99"/>
    <w:unhideWhenUsed/>
    <w:rsid w:val="004826A7"/>
    <w:pPr>
      <w:suppressAutoHyphens w:val="0"/>
      <w:jc w:val="center"/>
      <w:textAlignment w:val="auto"/>
    </w:pPr>
    <w:rPr>
      <w:rFonts w:cs="ＭＳ 明朝"/>
      <w:szCs w:val="22"/>
    </w:rPr>
  </w:style>
  <w:style w:type="character" w:customStyle="1" w:styleId="15">
    <w:name w:val="記 (文字)1"/>
    <w:basedOn w:val="a0"/>
    <w:uiPriority w:val="99"/>
    <w:semiHidden/>
    <w:rsid w:val="004826A7"/>
    <w:rPr>
      <w:rFonts w:ascii="ＭＳ 明朝" w:eastAsia="ＭＳ 明朝" w:hAnsi="ＭＳ 明朝"/>
      <w:sz w:val="22"/>
    </w:rPr>
  </w:style>
  <w:style w:type="paragraph" w:styleId="Web">
    <w:name w:val="Normal (Web)"/>
    <w:basedOn w:val="a"/>
    <w:uiPriority w:val="99"/>
    <w:semiHidden/>
    <w:unhideWhenUsed/>
    <w:rsid w:val="005F789E"/>
    <w:pPr>
      <w:widowControl/>
      <w:suppressAutoHyphens w:val="0"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1">
    <w:name w:val="Body Text Indent"/>
    <w:basedOn w:val="a"/>
    <w:link w:val="16"/>
    <w:rsid w:val="00032DE4"/>
    <w:pPr>
      <w:suppressAutoHyphens w:val="0"/>
      <w:adjustRightInd w:val="0"/>
      <w:ind w:leftChars="400" w:left="851"/>
    </w:pPr>
    <w:rPr>
      <w:rFonts w:hAnsi="Century"/>
    </w:rPr>
  </w:style>
  <w:style w:type="character" w:customStyle="1" w:styleId="16">
    <w:name w:val="本文インデント (文字)1"/>
    <w:basedOn w:val="a0"/>
    <w:link w:val="aff1"/>
    <w:rsid w:val="00032DE4"/>
    <w:rPr>
      <w:rFonts w:ascii="ＭＳ 明朝" w:eastAsia="ＭＳ 明朝" w:hAnsi="Century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（金曜日）</PublishDate>
  <Abstract>令和３年５月６日（木曜日）まで</Abstract>
  <CompanyAddress/>
  <CompanyPhone>TEL：092-642-7811</CompanyPhone>
  <CompanyFax>FAX：092-642-7834</CompanyFax>
  <CompanyEmail>E-Mail：kyouden@kokuhoren-fukuoka.jp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EC2A92-E8BA-4338-B059-7CE4D92C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令和３年４月２２日（木曜日）１７時００分まで</vt:lpstr>
    </vt:vector>
  </TitlesOfParts>
  <Manager>令和３年５月７日（金曜日）午後３時３０分</Manager>
  <Company>福岡県国民健康保険団体連合会　審査業務部　システム管理課　共同電算係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令和３年４月２２日（木曜日）１７時００分まで</dc:title>
  <dc:subject>令和３年４月２７日（火曜日）午後５時００分まで</dc:subject>
  <dc:creator>国保会館４階役員室</dc:creator>
  <cp:keywords>令和3年度情報系端末等機器調達業務委託契約</cp:keywords>
  <dc:description>契約締結日から令和３年８月３１日まで</dc:description>
  <cp:lastModifiedBy>田口 直也</cp:lastModifiedBy>
  <cp:revision>2</cp:revision>
  <cp:lastPrinted>2025-07-14T04:18:00Z</cp:lastPrinted>
  <dcterms:created xsi:type="dcterms:W3CDTF">2025-07-14T04:23:00Z</dcterms:created>
  <dcterms:modified xsi:type="dcterms:W3CDTF">2025-07-14T04:23:00Z</dcterms:modified>
  <cp:category>令和２年３月１７日（火）まで</cp:category>
  <cp:contentStatus>令和３年４月２８日（水曜日）まで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