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C11581" w14:textId="77777777" w:rsidR="00073B03" w:rsidRPr="00C8784B" w:rsidRDefault="00073B03" w:rsidP="00073B03">
      <w:pPr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Pr="00C8784B">
        <w:rPr>
          <w:rFonts w:ascii="ＭＳ Ｐ明朝" w:eastAsia="ＭＳ Ｐ明朝" w:hAnsi="ＭＳ Ｐ明朝"/>
        </w:rPr>
        <w:t>第</w:t>
      </w:r>
      <w:r w:rsidR="00032DE4">
        <w:rPr>
          <w:rFonts w:ascii="ＭＳ Ｐ明朝" w:eastAsia="ＭＳ Ｐ明朝" w:hAnsi="ＭＳ Ｐ明朝" w:hint="eastAsia"/>
        </w:rPr>
        <w:t>１</w:t>
      </w:r>
      <w:r w:rsidRPr="00C8784B">
        <w:rPr>
          <w:rFonts w:ascii="ＭＳ Ｐ明朝" w:eastAsia="ＭＳ Ｐ明朝" w:hAnsi="ＭＳ Ｐ明朝"/>
        </w:rPr>
        <w:t>号</w:t>
      </w:r>
    </w:p>
    <w:p w14:paraId="2462E3DC" w14:textId="77777777" w:rsidR="00073B03" w:rsidRPr="00C8784B" w:rsidRDefault="00073B03" w:rsidP="00073B03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14:paraId="00CC3B47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360AC9CB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56EC30A9" w14:textId="77777777" w:rsidR="00073B03" w:rsidRPr="00C8784B" w:rsidRDefault="00073B03" w:rsidP="00073B03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参加申請</w:t>
      </w:r>
      <w:r w:rsidRPr="00C8784B">
        <w:rPr>
          <w:rFonts w:ascii="ＭＳ Ｐ明朝" w:eastAsia="ＭＳ Ｐ明朝" w:hAnsi="ＭＳ Ｐ明朝"/>
          <w:sz w:val="24"/>
        </w:rPr>
        <w:t>書</w:t>
      </w:r>
    </w:p>
    <w:p w14:paraId="3E13A660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12E288B2" w14:textId="77777777" w:rsidR="00073B03" w:rsidRPr="00C8784B" w:rsidRDefault="00073B03" w:rsidP="00073B03">
      <w:pPr>
        <w:rPr>
          <w:rFonts w:ascii="ＭＳ Ｐ明朝" w:eastAsia="ＭＳ Ｐ明朝" w:hAnsi="ＭＳ Ｐ明朝"/>
        </w:rPr>
      </w:pPr>
    </w:p>
    <w:p w14:paraId="17A2C3A6" w14:textId="77777777" w:rsidR="00073B03" w:rsidRDefault="00073B03" w:rsidP="00073B0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14:paraId="5A386682" w14:textId="352D721F" w:rsidR="00073B03" w:rsidRPr="00C8784B" w:rsidRDefault="00AE1A48" w:rsidP="00073B03">
      <w:pPr>
        <w:ind w:firstLineChars="200" w:firstLine="44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介護保険</w:t>
      </w:r>
      <w:r w:rsidR="00723A12">
        <w:rPr>
          <w:rFonts w:ascii="ＭＳ Ｐ明朝" w:eastAsia="ＭＳ Ｐ明朝" w:hAnsi="ＭＳ Ｐ明朝" w:hint="eastAsia"/>
        </w:rPr>
        <w:t>課長</w:t>
      </w:r>
      <w:r w:rsidR="00073B03">
        <w:rPr>
          <w:rFonts w:ascii="ＭＳ Ｐ明朝" w:eastAsia="ＭＳ Ｐ明朝" w:hAnsi="ＭＳ Ｐ明朝" w:hint="eastAsia"/>
        </w:rPr>
        <w:t xml:space="preserve">　</w:t>
      </w:r>
      <w:r w:rsidR="00723A12">
        <w:rPr>
          <w:rFonts w:ascii="ＭＳ Ｐ明朝" w:eastAsia="ＭＳ Ｐ明朝" w:hAnsi="ＭＳ Ｐ明朝" w:hint="eastAsia"/>
        </w:rPr>
        <w:t>殿</w:t>
      </w:r>
    </w:p>
    <w:p w14:paraId="40C173B3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58807823" w14:textId="77777777" w:rsidR="00073B03" w:rsidRPr="007F7D01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4"/>
        <w:gridCol w:w="3598"/>
      </w:tblGrid>
      <w:tr w:rsidR="00073B03" w14:paraId="0F2CCA7F" w14:textId="77777777" w:rsidTr="00A00A59">
        <w:tc>
          <w:tcPr>
            <w:tcW w:w="1734" w:type="dxa"/>
          </w:tcPr>
          <w:p w14:paraId="538DB5F3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598" w:type="dxa"/>
          </w:tcPr>
          <w:p w14:paraId="7E89FFF1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14:paraId="1EBDEB9F" w14:textId="77777777" w:rsidTr="00A00A59">
        <w:tc>
          <w:tcPr>
            <w:tcW w:w="1734" w:type="dxa"/>
          </w:tcPr>
          <w:p w14:paraId="44612D0C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598" w:type="dxa"/>
          </w:tcPr>
          <w:p w14:paraId="5F0A0710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14:paraId="3D038228" w14:textId="77777777" w:rsidTr="00A00A59">
        <w:tc>
          <w:tcPr>
            <w:tcW w:w="1734" w:type="dxa"/>
          </w:tcPr>
          <w:p w14:paraId="7705016F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598" w:type="dxa"/>
          </w:tcPr>
          <w:p w14:paraId="1614F4E4" w14:textId="77777777" w:rsidR="00073B03" w:rsidRDefault="007166B9" w:rsidP="007166B9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印　　　</w:t>
            </w:r>
          </w:p>
        </w:tc>
      </w:tr>
    </w:tbl>
    <w:p w14:paraId="4AA4FC44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366E9E56" w14:textId="77777777" w:rsidR="00073B03" w:rsidRPr="00C8784B" w:rsidRDefault="00073B03" w:rsidP="00073B03">
      <w:pPr>
        <w:rPr>
          <w:rFonts w:ascii="ＭＳ Ｐ明朝" w:eastAsia="ＭＳ Ｐ明朝" w:hAnsi="ＭＳ Ｐ明朝"/>
        </w:rPr>
      </w:pPr>
    </w:p>
    <w:p w14:paraId="4CBD16B8" w14:textId="77777777" w:rsidR="00073B03" w:rsidRPr="004826A7" w:rsidRDefault="00073B03" w:rsidP="00073B03">
      <w:pPr>
        <w:ind w:firstLineChars="100" w:firstLine="220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下記入札案件に参加したく申請します。</w:t>
      </w:r>
    </w:p>
    <w:p w14:paraId="0D1D63A5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3B845967" w14:textId="77777777" w:rsidR="00073B03" w:rsidRPr="004826A7" w:rsidRDefault="00073B03" w:rsidP="00073B03">
      <w:pPr>
        <w:rPr>
          <w:rFonts w:ascii="ＭＳ Ｐ明朝" w:eastAsia="ＭＳ Ｐ明朝" w:hAnsi="ＭＳ Ｐ明朝"/>
        </w:rPr>
      </w:pPr>
    </w:p>
    <w:p w14:paraId="5F66A18D" w14:textId="77777777" w:rsidR="00073B03" w:rsidRPr="004826A7" w:rsidRDefault="00073B03" w:rsidP="00073B03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14:paraId="7F5095F4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5195BBE2" w14:textId="77777777" w:rsidR="00073B03" w:rsidRPr="004826A7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9497" w:type="dxa"/>
        <w:tblInd w:w="137" w:type="dxa"/>
        <w:tblLook w:val="04A0" w:firstRow="1" w:lastRow="0" w:firstColumn="1" w:lastColumn="0" w:noHBand="0" w:noVBand="1"/>
      </w:tblPr>
      <w:tblGrid>
        <w:gridCol w:w="4111"/>
        <w:gridCol w:w="5386"/>
      </w:tblGrid>
      <w:tr w:rsidR="00073B03" w:rsidRPr="004826A7" w14:paraId="3E4AD9E1" w14:textId="77777777" w:rsidTr="00244BCA">
        <w:trPr>
          <w:trHeight w:val="851"/>
        </w:trPr>
        <w:tc>
          <w:tcPr>
            <w:tcW w:w="4111" w:type="dxa"/>
            <w:vAlign w:val="center"/>
          </w:tcPr>
          <w:p w14:paraId="7855ABE2" w14:textId="77777777"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入札案件名</w:t>
            </w:r>
          </w:p>
        </w:tc>
        <w:sdt>
          <w:sdtPr>
            <w:rPr>
              <w:rFonts w:ascii="ＭＳ Ｐ明朝" w:eastAsia="ＭＳ Ｐ明朝" w:hAnsi="ＭＳ Ｐ明朝"/>
            </w:rPr>
            <w:alias w:val="キーワード"/>
            <w:tag w:val=""/>
            <w:id w:val="-2026317395"/>
            <w:placeholder>
              <w:docPart w:val="64BDB2394CCB4BC1A5F6267180DEB570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5386" w:type="dxa"/>
                <w:tcBorders>
                  <w:bottom w:val="single" w:sz="4" w:space="0" w:color="auto"/>
                </w:tcBorders>
                <w:vAlign w:val="center"/>
              </w:tcPr>
              <w:p w14:paraId="09AFF4B1" w14:textId="0DEF9815" w:rsidR="00073B03" w:rsidRPr="004826A7" w:rsidRDefault="00E7783A" w:rsidP="00FE40C9">
                <w:pPr>
                  <w:jc w:val="center"/>
                  <w:rPr>
                    <w:rFonts w:ascii="ＭＳ Ｐ明朝" w:eastAsia="ＭＳ Ｐ明朝" w:hAnsi="ＭＳ Ｐ明朝"/>
                  </w:rPr>
                </w:pPr>
                <w:r>
                  <w:rPr>
                    <w:rFonts w:ascii="ＭＳ Ｐ明朝" w:eastAsia="ＭＳ Ｐ明朝" w:hAnsi="ＭＳ Ｐ明朝"/>
                  </w:rPr>
                  <w:t>分散配置スイッチ調達</w:t>
                </w:r>
              </w:p>
            </w:tc>
          </w:sdtContent>
        </w:sdt>
      </w:tr>
      <w:tr w:rsidR="005A148C" w:rsidRPr="004826A7" w14:paraId="7E6BBDF1" w14:textId="77777777" w:rsidTr="00244BCA">
        <w:trPr>
          <w:trHeight w:val="851"/>
        </w:trPr>
        <w:tc>
          <w:tcPr>
            <w:tcW w:w="4111" w:type="dxa"/>
            <w:vAlign w:val="center"/>
          </w:tcPr>
          <w:p w14:paraId="589573B0" w14:textId="22D6212A" w:rsidR="005A148C" w:rsidRPr="004826A7" w:rsidRDefault="00AC4E79" w:rsidP="00AC4E79">
            <w:pPr>
              <w:jc w:val="left"/>
              <w:rPr>
                <w:rFonts w:ascii="ＭＳ Ｐ明朝" w:eastAsia="ＭＳ Ｐ明朝" w:hAnsi="ＭＳ Ｐ明朝"/>
              </w:rPr>
            </w:pPr>
            <w:r w:rsidRPr="00AC4E79">
              <w:rPr>
                <w:rFonts w:ascii="ＭＳ Ｐ明朝" w:eastAsia="ＭＳ Ｐ明朝" w:hAnsi="ＭＳ Ｐ明朝" w:hint="eastAsia"/>
              </w:rPr>
              <w:t>福岡県入札参加資格（</w:t>
            </w:r>
            <w:r w:rsidR="00811DCE" w:rsidRPr="00811DCE">
              <w:rPr>
                <w:rFonts w:ascii="ＭＳ Ｐ明朝" w:eastAsia="ＭＳ Ｐ明朝" w:hAnsi="ＭＳ Ｐ明朝" w:cs="ＭＳ Ｐゴシック" w:hint="eastAsia"/>
                <w:szCs w:val="24"/>
              </w:rPr>
              <w:t>令和６</w:t>
            </w:r>
            <w:r w:rsidR="00811DCE" w:rsidRPr="00811DCE">
              <w:rPr>
                <w:rFonts w:ascii="ＭＳ Ｐ明朝" w:eastAsia="ＭＳ Ｐ明朝" w:hAnsi="ＭＳ Ｐ明朝" w:cs="ＭＳ Ｐゴシック"/>
                <w:szCs w:val="24"/>
              </w:rPr>
              <w:t>年４月福岡県告示第</w:t>
            </w:r>
            <w:r w:rsidR="00811DCE" w:rsidRPr="00811DCE">
              <w:rPr>
                <w:rFonts w:ascii="ＭＳ Ｐ明朝" w:eastAsia="ＭＳ Ｐ明朝" w:hAnsi="ＭＳ Ｐ明朝" w:cs="ＭＳ Ｐゴシック" w:hint="eastAsia"/>
                <w:szCs w:val="24"/>
              </w:rPr>
              <w:t>244</w:t>
            </w:r>
            <w:r w:rsidR="00811DCE" w:rsidRPr="00811DCE">
              <w:rPr>
                <w:rFonts w:ascii="ＭＳ Ｐ明朝" w:eastAsia="ＭＳ Ｐ明朝" w:hAnsi="ＭＳ Ｐ明朝" w:cs="ＭＳ Ｐゴシック"/>
                <w:szCs w:val="24"/>
              </w:rPr>
              <w:t>号</w:t>
            </w:r>
            <w:r w:rsidRPr="00AC4E79">
              <w:rPr>
                <w:rFonts w:ascii="ＭＳ Ｐ明朝" w:eastAsia="ＭＳ Ｐ明朝" w:hAnsi="ＭＳ Ｐ明朝" w:hint="eastAsia"/>
              </w:rPr>
              <w:t>）の有無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788416CD" w14:textId="77777777" w:rsidR="005A148C" w:rsidRPr="004826A7" w:rsidRDefault="005A148C" w:rsidP="005A148C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073B03" w:rsidRPr="004826A7" w14:paraId="65C59AB5" w14:textId="77777777" w:rsidTr="00244BCA">
        <w:trPr>
          <w:trHeight w:val="851"/>
        </w:trPr>
        <w:tc>
          <w:tcPr>
            <w:tcW w:w="4111" w:type="dxa"/>
            <w:vAlign w:val="center"/>
          </w:tcPr>
          <w:p w14:paraId="7268068E" w14:textId="77777777"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14:paraId="1BD05F9D" w14:textId="77777777"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福岡県の指名停止期間中であるか</w:t>
            </w:r>
          </w:p>
        </w:tc>
        <w:tc>
          <w:tcPr>
            <w:tcW w:w="5386" w:type="dxa"/>
            <w:vAlign w:val="center"/>
          </w:tcPr>
          <w:p w14:paraId="23F0BE69" w14:textId="77777777" w:rsidR="00073B03" w:rsidRPr="004826A7" w:rsidRDefault="00073B03" w:rsidP="001175AB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期間中である　・　期間中でない</w:t>
            </w:r>
          </w:p>
        </w:tc>
      </w:tr>
    </w:tbl>
    <w:p w14:paraId="1C7C0998" w14:textId="1F2BDEFE" w:rsidR="00073B03" w:rsidRDefault="00073B03" w:rsidP="00073B03">
      <w:pPr>
        <w:widowControl/>
        <w:suppressAutoHyphens w:val="0"/>
        <w:textAlignment w:val="auto"/>
        <w:rPr>
          <w:rFonts w:ascii="ＭＳ Ｐ明朝" w:eastAsia="ＭＳ Ｐ明朝" w:hAnsi="ＭＳ Ｐ明朝"/>
        </w:rPr>
      </w:pPr>
    </w:p>
    <w:p w14:paraId="71166747" w14:textId="77777777" w:rsidR="00DB0629" w:rsidRDefault="00DB0629" w:rsidP="00073B03">
      <w:pPr>
        <w:widowControl/>
        <w:suppressAutoHyphens w:val="0"/>
        <w:textAlignment w:val="auto"/>
        <w:rPr>
          <w:rFonts w:ascii="ＭＳ Ｐ明朝" w:eastAsia="ＭＳ Ｐ明朝" w:hAnsi="ＭＳ Ｐ明朝"/>
        </w:rPr>
      </w:pPr>
    </w:p>
    <w:sectPr w:rsidR="00DB0629" w:rsidSect="00DB0629">
      <w:headerReference w:type="default" r:id="rId9"/>
      <w:footnotePr>
        <w:pos w:val="beneathText"/>
      </w:footnotePr>
      <w:pgSz w:w="11905" w:h="16837"/>
      <w:pgMar w:top="1418" w:right="990" w:bottom="12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CF277" w14:textId="77777777" w:rsidR="00DB270A" w:rsidRDefault="00DB270A" w:rsidP="00567416">
      <w:r>
        <w:separator/>
      </w:r>
    </w:p>
  </w:endnote>
  <w:endnote w:type="continuationSeparator" w:id="0">
    <w:p w14:paraId="010D914A" w14:textId="77777777" w:rsidR="00DB270A" w:rsidRDefault="00DB270A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34EC" w14:textId="77777777" w:rsidR="00DB270A" w:rsidRDefault="00DB270A" w:rsidP="00567416">
      <w:r>
        <w:separator/>
      </w:r>
    </w:p>
  </w:footnote>
  <w:footnote w:type="continuationSeparator" w:id="0">
    <w:p w14:paraId="57C88F6E" w14:textId="77777777" w:rsidR="00DB270A" w:rsidRDefault="00DB270A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55DC" w14:textId="77777777" w:rsidR="00DB270A" w:rsidRDefault="00DB270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8A267FE"/>
    <w:multiLevelType w:val="hybridMultilevel"/>
    <w:tmpl w:val="9E86FF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9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0" w15:restartNumberingAfterBreak="0">
    <w:nsid w:val="42463F27"/>
    <w:multiLevelType w:val="hybridMultilevel"/>
    <w:tmpl w:val="E0FA85A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1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4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6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AF21D0"/>
    <w:multiLevelType w:val="hybridMultilevel"/>
    <w:tmpl w:val="E40073C0"/>
    <w:lvl w:ilvl="0" w:tplc="E49CE7E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0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1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3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4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5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4"/>
  </w:num>
  <w:num w:numId="5">
    <w:abstractNumId w:val="29"/>
  </w:num>
  <w:num w:numId="6">
    <w:abstractNumId w:val="7"/>
  </w:num>
  <w:num w:numId="7">
    <w:abstractNumId w:val="13"/>
  </w:num>
  <w:num w:numId="8">
    <w:abstractNumId w:val="26"/>
  </w:num>
  <w:num w:numId="9">
    <w:abstractNumId w:val="25"/>
  </w:num>
  <w:num w:numId="10">
    <w:abstractNumId w:val="19"/>
  </w:num>
  <w:num w:numId="11">
    <w:abstractNumId w:val="11"/>
  </w:num>
  <w:num w:numId="12">
    <w:abstractNumId w:val="34"/>
  </w:num>
  <w:num w:numId="13">
    <w:abstractNumId w:val="8"/>
  </w:num>
  <w:num w:numId="14">
    <w:abstractNumId w:val="18"/>
  </w:num>
  <w:num w:numId="15">
    <w:abstractNumId w:val="9"/>
  </w:num>
  <w:num w:numId="16">
    <w:abstractNumId w:val="17"/>
  </w:num>
  <w:num w:numId="17">
    <w:abstractNumId w:val="6"/>
  </w:num>
  <w:num w:numId="18">
    <w:abstractNumId w:val="21"/>
  </w:num>
  <w:num w:numId="19">
    <w:abstractNumId w:val="33"/>
  </w:num>
  <w:num w:numId="20">
    <w:abstractNumId w:val="15"/>
  </w:num>
  <w:num w:numId="21">
    <w:abstractNumId w:val="10"/>
  </w:num>
  <w:num w:numId="22">
    <w:abstractNumId w:val="14"/>
  </w:num>
  <w:num w:numId="23">
    <w:abstractNumId w:val="35"/>
  </w:num>
  <w:num w:numId="24">
    <w:abstractNumId w:val="4"/>
  </w:num>
  <w:num w:numId="25">
    <w:abstractNumId w:val="22"/>
  </w:num>
  <w:num w:numId="26">
    <w:abstractNumId w:val="23"/>
  </w:num>
  <w:num w:numId="27">
    <w:abstractNumId w:val="30"/>
  </w:num>
  <w:num w:numId="28">
    <w:abstractNumId w:val="5"/>
  </w:num>
  <w:num w:numId="29">
    <w:abstractNumId w:val="12"/>
  </w:num>
  <w:num w:numId="30">
    <w:abstractNumId w:val="32"/>
  </w:num>
  <w:num w:numId="31">
    <w:abstractNumId w:val="31"/>
  </w:num>
  <w:num w:numId="32">
    <w:abstractNumId w:val="3"/>
  </w:num>
  <w:num w:numId="33">
    <w:abstractNumId w:val="28"/>
  </w:num>
  <w:num w:numId="34">
    <w:abstractNumId w:val="16"/>
  </w:num>
  <w:num w:numId="35">
    <w:abstractNumId w:val="2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77857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100E5"/>
    <w:rsid w:val="0001199C"/>
    <w:rsid w:val="00024F6F"/>
    <w:rsid w:val="000267AB"/>
    <w:rsid w:val="00030E08"/>
    <w:rsid w:val="0003150A"/>
    <w:rsid w:val="00032DE4"/>
    <w:rsid w:val="000356DC"/>
    <w:rsid w:val="00041861"/>
    <w:rsid w:val="0004343F"/>
    <w:rsid w:val="00051130"/>
    <w:rsid w:val="000534BE"/>
    <w:rsid w:val="000537C6"/>
    <w:rsid w:val="00055EFB"/>
    <w:rsid w:val="000579A1"/>
    <w:rsid w:val="00073B03"/>
    <w:rsid w:val="00074591"/>
    <w:rsid w:val="00075767"/>
    <w:rsid w:val="00075B57"/>
    <w:rsid w:val="00077158"/>
    <w:rsid w:val="00083114"/>
    <w:rsid w:val="000850F8"/>
    <w:rsid w:val="00085C6B"/>
    <w:rsid w:val="00085DA0"/>
    <w:rsid w:val="0009125F"/>
    <w:rsid w:val="000961FA"/>
    <w:rsid w:val="000A4454"/>
    <w:rsid w:val="000B5392"/>
    <w:rsid w:val="000B6305"/>
    <w:rsid w:val="000B6A51"/>
    <w:rsid w:val="000C1C0D"/>
    <w:rsid w:val="000C34B1"/>
    <w:rsid w:val="000C7562"/>
    <w:rsid w:val="000D5CA0"/>
    <w:rsid w:val="000D6021"/>
    <w:rsid w:val="000E03EE"/>
    <w:rsid w:val="000E1551"/>
    <w:rsid w:val="000F0A6E"/>
    <w:rsid w:val="000F13FB"/>
    <w:rsid w:val="00100140"/>
    <w:rsid w:val="0010030D"/>
    <w:rsid w:val="001019BD"/>
    <w:rsid w:val="001021BE"/>
    <w:rsid w:val="00107ECC"/>
    <w:rsid w:val="00113608"/>
    <w:rsid w:val="00114AA3"/>
    <w:rsid w:val="001174DC"/>
    <w:rsid w:val="001175AB"/>
    <w:rsid w:val="001176AD"/>
    <w:rsid w:val="00131F7A"/>
    <w:rsid w:val="00132540"/>
    <w:rsid w:val="00132549"/>
    <w:rsid w:val="00137C82"/>
    <w:rsid w:val="00141876"/>
    <w:rsid w:val="00145D3A"/>
    <w:rsid w:val="00160982"/>
    <w:rsid w:val="001642CD"/>
    <w:rsid w:val="00175AAB"/>
    <w:rsid w:val="00187637"/>
    <w:rsid w:val="0019121D"/>
    <w:rsid w:val="00191DB1"/>
    <w:rsid w:val="00192857"/>
    <w:rsid w:val="001933F7"/>
    <w:rsid w:val="00197865"/>
    <w:rsid w:val="001A1505"/>
    <w:rsid w:val="001A652F"/>
    <w:rsid w:val="001B00E8"/>
    <w:rsid w:val="001B3601"/>
    <w:rsid w:val="001C1C87"/>
    <w:rsid w:val="001C664C"/>
    <w:rsid w:val="001D2A7A"/>
    <w:rsid w:val="001D4970"/>
    <w:rsid w:val="001E3FA5"/>
    <w:rsid w:val="001E4AD3"/>
    <w:rsid w:val="001E54FC"/>
    <w:rsid w:val="001E5FC0"/>
    <w:rsid w:val="001F7CB7"/>
    <w:rsid w:val="002012C3"/>
    <w:rsid w:val="00202903"/>
    <w:rsid w:val="0021143D"/>
    <w:rsid w:val="00217516"/>
    <w:rsid w:val="002221E7"/>
    <w:rsid w:val="002250D5"/>
    <w:rsid w:val="00232413"/>
    <w:rsid w:val="00233135"/>
    <w:rsid w:val="002361A6"/>
    <w:rsid w:val="00240D95"/>
    <w:rsid w:val="00241658"/>
    <w:rsid w:val="00244BCA"/>
    <w:rsid w:val="002536B6"/>
    <w:rsid w:val="002552AF"/>
    <w:rsid w:val="00256857"/>
    <w:rsid w:val="00261011"/>
    <w:rsid w:val="00264041"/>
    <w:rsid w:val="0027007C"/>
    <w:rsid w:val="00276DE9"/>
    <w:rsid w:val="0027713D"/>
    <w:rsid w:val="002847C2"/>
    <w:rsid w:val="0029375A"/>
    <w:rsid w:val="002964B8"/>
    <w:rsid w:val="00296F0B"/>
    <w:rsid w:val="002A2BF9"/>
    <w:rsid w:val="002C2C11"/>
    <w:rsid w:val="002C48B4"/>
    <w:rsid w:val="002D5117"/>
    <w:rsid w:val="002D58BD"/>
    <w:rsid w:val="002D598B"/>
    <w:rsid w:val="002D7CAD"/>
    <w:rsid w:val="002E222D"/>
    <w:rsid w:val="002E4797"/>
    <w:rsid w:val="002E5BFB"/>
    <w:rsid w:val="002E5C10"/>
    <w:rsid w:val="002F1A1C"/>
    <w:rsid w:val="003002F8"/>
    <w:rsid w:val="00304A96"/>
    <w:rsid w:val="0030638F"/>
    <w:rsid w:val="00307C93"/>
    <w:rsid w:val="00310677"/>
    <w:rsid w:val="0031314C"/>
    <w:rsid w:val="003153EF"/>
    <w:rsid w:val="00321DC9"/>
    <w:rsid w:val="00322597"/>
    <w:rsid w:val="0032306F"/>
    <w:rsid w:val="00324514"/>
    <w:rsid w:val="00326D0B"/>
    <w:rsid w:val="0033050D"/>
    <w:rsid w:val="00336BD4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7F8A"/>
    <w:rsid w:val="003A2173"/>
    <w:rsid w:val="003A509B"/>
    <w:rsid w:val="003B0D0F"/>
    <w:rsid w:val="003B1ED0"/>
    <w:rsid w:val="003C19DF"/>
    <w:rsid w:val="003C4DD0"/>
    <w:rsid w:val="003D50F0"/>
    <w:rsid w:val="003D59B9"/>
    <w:rsid w:val="003E2394"/>
    <w:rsid w:val="003E458F"/>
    <w:rsid w:val="00400C70"/>
    <w:rsid w:val="004025CD"/>
    <w:rsid w:val="004041BD"/>
    <w:rsid w:val="00414F36"/>
    <w:rsid w:val="00416346"/>
    <w:rsid w:val="00416750"/>
    <w:rsid w:val="00422A02"/>
    <w:rsid w:val="00425411"/>
    <w:rsid w:val="00437139"/>
    <w:rsid w:val="0044508E"/>
    <w:rsid w:val="00447709"/>
    <w:rsid w:val="00451CCB"/>
    <w:rsid w:val="00462195"/>
    <w:rsid w:val="00462846"/>
    <w:rsid w:val="00476742"/>
    <w:rsid w:val="0048148F"/>
    <w:rsid w:val="00481FBC"/>
    <w:rsid w:val="004826A7"/>
    <w:rsid w:val="00483091"/>
    <w:rsid w:val="0049436D"/>
    <w:rsid w:val="00494C02"/>
    <w:rsid w:val="00495A87"/>
    <w:rsid w:val="004A52EB"/>
    <w:rsid w:val="004A76B1"/>
    <w:rsid w:val="004B5585"/>
    <w:rsid w:val="004B61B9"/>
    <w:rsid w:val="004C204E"/>
    <w:rsid w:val="004C3393"/>
    <w:rsid w:val="004C58B7"/>
    <w:rsid w:val="004D3E73"/>
    <w:rsid w:val="004D6124"/>
    <w:rsid w:val="004E3A82"/>
    <w:rsid w:val="004E4AC7"/>
    <w:rsid w:val="00500D96"/>
    <w:rsid w:val="00512729"/>
    <w:rsid w:val="00521F3F"/>
    <w:rsid w:val="00522543"/>
    <w:rsid w:val="00523C8C"/>
    <w:rsid w:val="00524A9D"/>
    <w:rsid w:val="00535DCE"/>
    <w:rsid w:val="00535DFE"/>
    <w:rsid w:val="005427F1"/>
    <w:rsid w:val="00543BC4"/>
    <w:rsid w:val="005477EA"/>
    <w:rsid w:val="0055004E"/>
    <w:rsid w:val="00567416"/>
    <w:rsid w:val="00567927"/>
    <w:rsid w:val="00572910"/>
    <w:rsid w:val="00581871"/>
    <w:rsid w:val="00591583"/>
    <w:rsid w:val="0059184D"/>
    <w:rsid w:val="005A148C"/>
    <w:rsid w:val="005A1924"/>
    <w:rsid w:val="005A4C4E"/>
    <w:rsid w:val="005B1582"/>
    <w:rsid w:val="005B3C6D"/>
    <w:rsid w:val="005B5027"/>
    <w:rsid w:val="005C3248"/>
    <w:rsid w:val="005C41DB"/>
    <w:rsid w:val="005C5118"/>
    <w:rsid w:val="005C6063"/>
    <w:rsid w:val="005D008E"/>
    <w:rsid w:val="005D4474"/>
    <w:rsid w:val="005D7222"/>
    <w:rsid w:val="005D72F2"/>
    <w:rsid w:val="005E12D2"/>
    <w:rsid w:val="005E5960"/>
    <w:rsid w:val="005F789E"/>
    <w:rsid w:val="006001C3"/>
    <w:rsid w:val="00627763"/>
    <w:rsid w:val="0063128F"/>
    <w:rsid w:val="006333E2"/>
    <w:rsid w:val="006553C1"/>
    <w:rsid w:val="006571A2"/>
    <w:rsid w:val="0065764B"/>
    <w:rsid w:val="00657B12"/>
    <w:rsid w:val="00662EFD"/>
    <w:rsid w:val="0067093F"/>
    <w:rsid w:val="0068271E"/>
    <w:rsid w:val="00695342"/>
    <w:rsid w:val="00697EA6"/>
    <w:rsid w:val="006A719D"/>
    <w:rsid w:val="006B6406"/>
    <w:rsid w:val="006B761A"/>
    <w:rsid w:val="006C00B2"/>
    <w:rsid w:val="006C1B9D"/>
    <w:rsid w:val="006D30E8"/>
    <w:rsid w:val="006D49F2"/>
    <w:rsid w:val="006D75F0"/>
    <w:rsid w:val="00700329"/>
    <w:rsid w:val="007117B4"/>
    <w:rsid w:val="00711872"/>
    <w:rsid w:val="0071205C"/>
    <w:rsid w:val="00712A8D"/>
    <w:rsid w:val="0071339E"/>
    <w:rsid w:val="007166B9"/>
    <w:rsid w:val="0072104A"/>
    <w:rsid w:val="00723A12"/>
    <w:rsid w:val="007347C4"/>
    <w:rsid w:val="00740021"/>
    <w:rsid w:val="00740514"/>
    <w:rsid w:val="00743D28"/>
    <w:rsid w:val="00743F3C"/>
    <w:rsid w:val="00744EAB"/>
    <w:rsid w:val="007479DE"/>
    <w:rsid w:val="00754C15"/>
    <w:rsid w:val="00763C07"/>
    <w:rsid w:val="00765325"/>
    <w:rsid w:val="00766D69"/>
    <w:rsid w:val="00767F6B"/>
    <w:rsid w:val="00774BFB"/>
    <w:rsid w:val="0077544D"/>
    <w:rsid w:val="00781E2F"/>
    <w:rsid w:val="00783817"/>
    <w:rsid w:val="0079396E"/>
    <w:rsid w:val="007A765A"/>
    <w:rsid w:val="007B6A1A"/>
    <w:rsid w:val="007C7A7F"/>
    <w:rsid w:val="007D0CA4"/>
    <w:rsid w:val="007D4FEA"/>
    <w:rsid w:val="007D52B3"/>
    <w:rsid w:val="007D5454"/>
    <w:rsid w:val="007E624B"/>
    <w:rsid w:val="007E745D"/>
    <w:rsid w:val="007F0567"/>
    <w:rsid w:val="007F7D01"/>
    <w:rsid w:val="00805509"/>
    <w:rsid w:val="008066C3"/>
    <w:rsid w:val="00811DCE"/>
    <w:rsid w:val="00837279"/>
    <w:rsid w:val="0084202F"/>
    <w:rsid w:val="00854DD2"/>
    <w:rsid w:val="008622B2"/>
    <w:rsid w:val="008633EB"/>
    <w:rsid w:val="00865419"/>
    <w:rsid w:val="00874B63"/>
    <w:rsid w:val="00876385"/>
    <w:rsid w:val="00880E48"/>
    <w:rsid w:val="00882DDA"/>
    <w:rsid w:val="00885A74"/>
    <w:rsid w:val="00894296"/>
    <w:rsid w:val="008956F0"/>
    <w:rsid w:val="008A29A4"/>
    <w:rsid w:val="008A2F72"/>
    <w:rsid w:val="008A48CB"/>
    <w:rsid w:val="008A57F8"/>
    <w:rsid w:val="008B0E79"/>
    <w:rsid w:val="008B4680"/>
    <w:rsid w:val="008C172A"/>
    <w:rsid w:val="008D347D"/>
    <w:rsid w:val="008D3A0D"/>
    <w:rsid w:val="008D7402"/>
    <w:rsid w:val="008D7A79"/>
    <w:rsid w:val="008D7EE5"/>
    <w:rsid w:val="008E650D"/>
    <w:rsid w:val="008F7C8A"/>
    <w:rsid w:val="009056C2"/>
    <w:rsid w:val="0091744D"/>
    <w:rsid w:val="009310A8"/>
    <w:rsid w:val="00931B42"/>
    <w:rsid w:val="009400D9"/>
    <w:rsid w:val="00942DE5"/>
    <w:rsid w:val="00945D06"/>
    <w:rsid w:val="00956E64"/>
    <w:rsid w:val="009679CC"/>
    <w:rsid w:val="00971381"/>
    <w:rsid w:val="009748DA"/>
    <w:rsid w:val="00984C46"/>
    <w:rsid w:val="009919DB"/>
    <w:rsid w:val="00995D9C"/>
    <w:rsid w:val="00997772"/>
    <w:rsid w:val="009A0484"/>
    <w:rsid w:val="009A14DF"/>
    <w:rsid w:val="009A54FD"/>
    <w:rsid w:val="009B0D5F"/>
    <w:rsid w:val="009B13A7"/>
    <w:rsid w:val="009B20D8"/>
    <w:rsid w:val="009C6DE2"/>
    <w:rsid w:val="009D1CD6"/>
    <w:rsid w:val="009D6297"/>
    <w:rsid w:val="009E4566"/>
    <w:rsid w:val="009F472E"/>
    <w:rsid w:val="00A00A59"/>
    <w:rsid w:val="00A04419"/>
    <w:rsid w:val="00A06D48"/>
    <w:rsid w:val="00A12237"/>
    <w:rsid w:val="00A170EC"/>
    <w:rsid w:val="00A25D2B"/>
    <w:rsid w:val="00A274D6"/>
    <w:rsid w:val="00A31D67"/>
    <w:rsid w:val="00A375A3"/>
    <w:rsid w:val="00A4244E"/>
    <w:rsid w:val="00A44774"/>
    <w:rsid w:val="00A47D7D"/>
    <w:rsid w:val="00A47E18"/>
    <w:rsid w:val="00A50469"/>
    <w:rsid w:val="00A64252"/>
    <w:rsid w:val="00A64349"/>
    <w:rsid w:val="00A7776B"/>
    <w:rsid w:val="00A92191"/>
    <w:rsid w:val="00A92A90"/>
    <w:rsid w:val="00A96932"/>
    <w:rsid w:val="00A96B89"/>
    <w:rsid w:val="00AA0607"/>
    <w:rsid w:val="00AA4A62"/>
    <w:rsid w:val="00AB0D4A"/>
    <w:rsid w:val="00AB4665"/>
    <w:rsid w:val="00AC068F"/>
    <w:rsid w:val="00AC4E79"/>
    <w:rsid w:val="00AD30DC"/>
    <w:rsid w:val="00AE1A48"/>
    <w:rsid w:val="00AF2DC2"/>
    <w:rsid w:val="00AF7B41"/>
    <w:rsid w:val="00B154EB"/>
    <w:rsid w:val="00B174FD"/>
    <w:rsid w:val="00B34E53"/>
    <w:rsid w:val="00B41700"/>
    <w:rsid w:val="00B44FE7"/>
    <w:rsid w:val="00B601C9"/>
    <w:rsid w:val="00B61925"/>
    <w:rsid w:val="00B94D5A"/>
    <w:rsid w:val="00B96055"/>
    <w:rsid w:val="00BA18D9"/>
    <w:rsid w:val="00BA1E3B"/>
    <w:rsid w:val="00BC0228"/>
    <w:rsid w:val="00BC1DC7"/>
    <w:rsid w:val="00BC4DF7"/>
    <w:rsid w:val="00BC653F"/>
    <w:rsid w:val="00BC7564"/>
    <w:rsid w:val="00BD4C9B"/>
    <w:rsid w:val="00BD67D1"/>
    <w:rsid w:val="00BD68A0"/>
    <w:rsid w:val="00BD74BA"/>
    <w:rsid w:val="00BE00E3"/>
    <w:rsid w:val="00BE25BB"/>
    <w:rsid w:val="00BE605C"/>
    <w:rsid w:val="00BF0409"/>
    <w:rsid w:val="00BF084A"/>
    <w:rsid w:val="00C055A9"/>
    <w:rsid w:val="00C13E5B"/>
    <w:rsid w:val="00C165EB"/>
    <w:rsid w:val="00C17CD2"/>
    <w:rsid w:val="00C17ED9"/>
    <w:rsid w:val="00C223D8"/>
    <w:rsid w:val="00C223F4"/>
    <w:rsid w:val="00C22B66"/>
    <w:rsid w:val="00C2612B"/>
    <w:rsid w:val="00C32C06"/>
    <w:rsid w:val="00C35EDC"/>
    <w:rsid w:val="00C403B8"/>
    <w:rsid w:val="00C456AF"/>
    <w:rsid w:val="00C4697E"/>
    <w:rsid w:val="00C75277"/>
    <w:rsid w:val="00C754C4"/>
    <w:rsid w:val="00C92B42"/>
    <w:rsid w:val="00C9542A"/>
    <w:rsid w:val="00CA3A31"/>
    <w:rsid w:val="00CA5557"/>
    <w:rsid w:val="00CB0BC7"/>
    <w:rsid w:val="00CB1E73"/>
    <w:rsid w:val="00CB58A6"/>
    <w:rsid w:val="00CB5C55"/>
    <w:rsid w:val="00CC094D"/>
    <w:rsid w:val="00CD324D"/>
    <w:rsid w:val="00CE16D9"/>
    <w:rsid w:val="00CE2F30"/>
    <w:rsid w:val="00CE3E9D"/>
    <w:rsid w:val="00CF087A"/>
    <w:rsid w:val="00CF194A"/>
    <w:rsid w:val="00CF7266"/>
    <w:rsid w:val="00CF7C83"/>
    <w:rsid w:val="00D02C72"/>
    <w:rsid w:val="00D0366A"/>
    <w:rsid w:val="00D05A42"/>
    <w:rsid w:val="00D11BF5"/>
    <w:rsid w:val="00D2695D"/>
    <w:rsid w:val="00D26DF6"/>
    <w:rsid w:val="00D31F08"/>
    <w:rsid w:val="00D31F3B"/>
    <w:rsid w:val="00D466A2"/>
    <w:rsid w:val="00D571AC"/>
    <w:rsid w:val="00D63093"/>
    <w:rsid w:val="00D7536A"/>
    <w:rsid w:val="00D81754"/>
    <w:rsid w:val="00D82293"/>
    <w:rsid w:val="00D9347D"/>
    <w:rsid w:val="00D93E2E"/>
    <w:rsid w:val="00D9436C"/>
    <w:rsid w:val="00DA4D78"/>
    <w:rsid w:val="00DB0629"/>
    <w:rsid w:val="00DB0A09"/>
    <w:rsid w:val="00DB270A"/>
    <w:rsid w:val="00DB41E8"/>
    <w:rsid w:val="00DC588A"/>
    <w:rsid w:val="00DC7042"/>
    <w:rsid w:val="00DD5E13"/>
    <w:rsid w:val="00DD72D9"/>
    <w:rsid w:val="00DD7978"/>
    <w:rsid w:val="00DE3B21"/>
    <w:rsid w:val="00DF249D"/>
    <w:rsid w:val="00DF2A20"/>
    <w:rsid w:val="00DF2DE0"/>
    <w:rsid w:val="00DF4828"/>
    <w:rsid w:val="00DF49F5"/>
    <w:rsid w:val="00DF6259"/>
    <w:rsid w:val="00DF78AF"/>
    <w:rsid w:val="00E00234"/>
    <w:rsid w:val="00E04C24"/>
    <w:rsid w:val="00E06AF9"/>
    <w:rsid w:val="00E1177F"/>
    <w:rsid w:val="00E219F5"/>
    <w:rsid w:val="00E2223C"/>
    <w:rsid w:val="00E265F0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4146"/>
    <w:rsid w:val="00E652AA"/>
    <w:rsid w:val="00E7567A"/>
    <w:rsid w:val="00E7783A"/>
    <w:rsid w:val="00E81C30"/>
    <w:rsid w:val="00E84737"/>
    <w:rsid w:val="00E85A7D"/>
    <w:rsid w:val="00E9269D"/>
    <w:rsid w:val="00E930BC"/>
    <w:rsid w:val="00EA5B63"/>
    <w:rsid w:val="00EA6DCC"/>
    <w:rsid w:val="00EB1B10"/>
    <w:rsid w:val="00EB338E"/>
    <w:rsid w:val="00EB3BDD"/>
    <w:rsid w:val="00EC19E6"/>
    <w:rsid w:val="00EC5AFB"/>
    <w:rsid w:val="00EC6B63"/>
    <w:rsid w:val="00ED7D8E"/>
    <w:rsid w:val="00EE0120"/>
    <w:rsid w:val="00EE722D"/>
    <w:rsid w:val="00EF08F8"/>
    <w:rsid w:val="00EF2D79"/>
    <w:rsid w:val="00F17A70"/>
    <w:rsid w:val="00F20E8D"/>
    <w:rsid w:val="00F31627"/>
    <w:rsid w:val="00F50D6B"/>
    <w:rsid w:val="00F514E9"/>
    <w:rsid w:val="00F51F89"/>
    <w:rsid w:val="00F52AD5"/>
    <w:rsid w:val="00F52FA3"/>
    <w:rsid w:val="00F536A5"/>
    <w:rsid w:val="00F544AF"/>
    <w:rsid w:val="00F54B73"/>
    <w:rsid w:val="00F621FC"/>
    <w:rsid w:val="00F67A81"/>
    <w:rsid w:val="00F71D1A"/>
    <w:rsid w:val="00F74482"/>
    <w:rsid w:val="00F804AA"/>
    <w:rsid w:val="00F80AA3"/>
    <w:rsid w:val="00F83BF1"/>
    <w:rsid w:val="00F83CDC"/>
    <w:rsid w:val="00F8569E"/>
    <w:rsid w:val="00FA16FD"/>
    <w:rsid w:val="00FC4EF4"/>
    <w:rsid w:val="00FC68AD"/>
    <w:rsid w:val="00FC7F4A"/>
    <w:rsid w:val="00FD296C"/>
    <w:rsid w:val="00FD61F3"/>
    <w:rsid w:val="00FD6350"/>
    <w:rsid w:val="00FE36B5"/>
    <w:rsid w:val="00FE40C9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7857">
      <v:textbox inset="5.85pt,.7pt,5.85pt,.7pt"/>
    </o:shapedefaults>
    <o:shapelayout v:ext="edit">
      <o:idmap v:ext="edit" data="1"/>
    </o:shapelayout>
  </w:shapeDefaults>
  <w:decimalSymbol w:val="."/>
  <w:listSeparator w:val=","/>
  <w14:docId w14:val="364A7009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  <w:style w:type="character" w:styleId="aff2">
    <w:name w:val="annotation reference"/>
    <w:basedOn w:val="a0"/>
    <w:uiPriority w:val="99"/>
    <w:semiHidden/>
    <w:unhideWhenUsed/>
    <w:rsid w:val="00697EA6"/>
    <w:rPr>
      <w:sz w:val="18"/>
      <w:szCs w:val="18"/>
    </w:rPr>
  </w:style>
  <w:style w:type="paragraph" w:styleId="aff3">
    <w:name w:val="annotation text"/>
    <w:basedOn w:val="a"/>
    <w:link w:val="aff4"/>
    <w:uiPriority w:val="99"/>
    <w:semiHidden/>
    <w:unhideWhenUsed/>
    <w:rsid w:val="00697EA6"/>
  </w:style>
  <w:style w:type="character" w:customStyle="1" w:styleId="aff4">
    <w:name w:val="コメント文字列 (文字)"/>
    <w:basedOn w:val="a0"/>
    <w:link w:val="aff3"/>
    <w:uiPriority w:val="99"/>
    <w:semiHidden/>
    <w:rsid w:val="00697EA6"/>
    <w:rPr>
      <w:rFonts w:ascii="ＭＳ 明朝" w:eastAsia="ＭＳ 明朝" w:hAnsi="ＭＳ 明朝"/>
      <w:sz w:val="22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697EA6"/>
    <w:rPr>
      <w:b/>
      <w:bCs/>
    </w:rPr>
  </w:style>
  <w:style w:type="character" w:customStyle="1" w:styleId="aff6">
    <w:name w:val="コメント内容 (文字)"/>
    <w:basedOn w:val="aff4"/>
    <w:link w:val="aff5"/>
    <w:uiPriority w:val="99"/>
    <w:semiHidden/>
    <w:rsid w:val="00697EA6"/>
    <w:rPr>
      <w:rFonts w:ascii="ＭＳ 明朝" w:eastAsia="ＭＳ 明朝" w:hAnsi="ＭＳ 明朝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BDB2394CCB4BC1A5F6267180DEB57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8A00A5E-9DC1-49AD-AD1B-242263819C41}"/>
      </w:docPartPr>
      <w:docPartBody>
        <w:p w:rsidR="0051750B" w:rsidRDefault="0051750B">
          <w:r w:rsidRPr="000B5F07">
            <w:rPr>
              <w:rStyle w:val="a3"/>
              <w:rFonts w:hint="eastAsia"/>
            </w:rPr>
            <w:t>[キーワード]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6A6"/>
    <w:rsid w:val="00012D78"/>
    <w:rsid w:val="000F607F"/>
    <w:rsid w:val="00181392"/>
    <w:rsid w:val="0036108F"/>
    <w:rsid w:val="0048685F"/>
    <w:rsid w:val="0051750B"/>
    <w:rsid w:val="006342A9"/>
    <w:rsid w:val="00682316"/>
    <w:rsid w:val="00770A07"/>
    <w:rsid w:val="00902CBA"/>
    <w:rsid w:val="00931AAA"/>
    <w:rsid w:val="009E0167"/>
    <w:rsid w:val="009E43A8"/>
    <w:rsid w:val="00B50EAC"/>
    <w:rsid w:val="00B570B3"/>
    <w:rsid w:val="00BF76A6"/>
    <w:rsid w:val="00C154EE"/>
    <w:rsid w:val="00C64753"/>
    <w:rsid w:val="00CE061E"/>
    <w:rsid w:val="00D3692F"/>
    <w:rsid w:val="00EA245C"/>
    <w:rsid w:val="00FA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24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令和７年７月31日（木）　１０時００分</PublishDate>
  <Abstract>令和７年７月25日（金）</Abstract>
  <CompanyAddress>〒812-8521　福岡市博多区吉塚本町１３番４７号</CompanyAddress>
  <CompanyPhone>TEL：092-642-7806</CompanyPhone>
  <CompanyFax>FAX：092-642-7856</CompanyFax>
  <CompanyEmail>E-Mail：kaigohoken2@kokuhoren-fukuoka.jp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B14D6C-95A8-4B44-BB9A-7C514715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令和７年７月8日（火）</vt:lpstr>
    </vt:vector>
  </TitlesOfParts>
  <Manager>令和７年７月24日（木）</Manager>
  <Company>福岡県国民健康保険団体連合会　事業部　介護保険課　介護保険係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令和７年７月22日（火）</dc:title>
  <dc:subject>令和７年７月14日（月）</dc:subject>
  <dc:creator>福岡県国保会館　＊＊＊＊＊</dc:creator>
  <cp:keywords>分散配置スイッチ調達</cp:keywords>
  <dc:description>令和７年８月31日まで</dc:description>
  <cp:lastModifiedBy>内田　裕介</cp:lastModifiedBy>
  <cp:revision>3</cp:revision>
  <cp:lastPrinted>2025-07-08T09:34:00Z</cp:lastPrinted>
  <dcterms:created xsi:type="dcterms:W3CDTF">2025-07-08T10:01:00Z</dcterms:created>
  <dcterms:modified xsi:type="dcterms:W3CDTF">2025-07-09T01:33:00Z</dcterms:modified>
  <cp:category>令和７年７月24日（木）</cp:category>
  <cp:contentStatus>令和７年７月28日（月）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