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BFEECEB" w14:textId="77777777" w:rsidR="00F6348D" w:rsidRPr="00C8784B" w:rsidRDefault="00F6348D" w:rsidP="00BD64F7">
      <w:pPr>
        <w:pStyle w:val="a5"/>
        <w:rPr>
          <w:rFonts w:ascii="ＭＳ Ｐ明朝" w:eastAsia="ＭＳ Ｐ明朝" w:hAnsi="ＭＳ Ｐ明朝"/>
        </w:rPr>
      </w:pPr>
      <w:r>
        <w:rPr>
          <w:rFonts w:ascii="ＭＳ Ｐ明朝" w:eastAsia="ＭＳ Ｐ明朝" w:hAnsi="ＭＳ Ｐ明朝" w:hint="eastAsia"/>
        </w:rPr>
        <w:t>様式第３</w:t>
      </w:r>
      <w:r w:rsidRPr="00C8784B">
        <w:rPr>
          <w:rFonts w:ascii="ＭＳ Ｐ明朝" w:eastAsia="ＭＳ Ｐ明朝" w:hAnsi="ＭＳ Ｐ明朝" w:hint="eastAsia"/>
        </w:rPr>
        <w:t>号</w:t>
      </w:r>
    </w:p>
    <w:p w14:paraId="2DD3D24F" w14:textId="77777777" w:rsidR="00F6348D" w:rsidRPr="00C8784B" w:rsidRDefault="00F6348D" w:rsidP="00F6348D">
      <w:pPr>
        <w:pStyle w:val="a5"/>
        <w:rPr>
          <w:rFonts w:ascii="ＭＳ Ｐ明朝" w:eastAsia="ＭＳ Ｐ明朝" w:hAnsi="ＭＳ Ｐ明朝"/>
        </w:rPr>
      </w:pPr>
    </w:p>
    <w:p w14:paraId="3237F080" w14:textId="77777777" w:rsidR="00F6348D" w:rsidRPr="00C8784B" w:rsidRDefault="00F6348D" w:rsidP="00F6348D">
      <w:pPr>
        <w:pStyle w:val="a5"/>
        <w:rPr>
          <w:rFonts w:ascii="ＭＳ Ｐ明朝" w:eastAsia="ＭＳ Ｐ明朝" w:hAnsi="ＭＳ Ｐ明朝"/>
        </w:rPr>
      </w:pPr>
    </w:p>
    <w:p w14:paraId="27122323" w14:textId="77777777" w:rsidR="00F6348D" w:rsidRPr="00C8784B" w:rsidRDefault="00F6348D" w:rsidP="00F6348D">
      <w:pPr>
        <w:pStyle w:val="a5"/>
        <w:rPr>
          <w:rFonts w:ascii="ＭＳ Ｐ明朝" w:eastAsia="ＭＳ Ｐ明朝" w:hAnsi="ＭＳ Ｐ明朝"/>
        </w:rPr>
      </w:pPr>
    </w:p>
    <w:p w14:paraId="7DDAB7E0" w14:textId="77777777" w:rsidR="00F6348D" w:rsidRPr="00C8784B" w:rsidRDefault="00F6348D" w:rsidP="00F6348D">
      <w:pPr>
        <w:pStyle w:val="af6"/>
        <w:ind w:left="0" w:right="-31"/>
        <w:jc w:val="center"/>
        <w:rPr>
          <w:rFonts w:ascii="ＭＳ Ｐ明朝" w:eastAsia="ＭＳ Ｐ明朝" w:hAnsi="ＭＳ Ｐ明朝"/>
          <w:b/>
        </w:rPr>
      </w:pPr>
      <w:r w:rsidRPr="00C8784B">
        <w:rPr>
          <w:rFonts w:ascii="ＭＳ Ｐ明朝" w:eastAsia="ＭＳ Ｐ明朝" w:hAnsi="ＭＳ Ｐ明朝" w:hint="eastAsia"/>
          <w:b/>
          <w:spacing w:val="201"/>
        </w:rPr>
        <w:t>入札辞退</w:t>
      </w:r>
      <w:r w:rsidRPr="00C8784B">
        <w:rPr>
          <w:rFonts w:ascii="ＭＳ Ｐ明朝" w:eastAsia="ＭＳ Ｐ明朝" w:hAnsi="ＭＳ Ｐ明朝" w:hint="eastAsia"/>
          <w:b/>
          <w:spacing w:val="-2"/>
        </w:rPr>
        <w:t>届</w:t>
      </w:r>
    </w:p>
    <w:p w14:paraId="4ACCF520" w14:textId="77777777" w:rsidR="00F6348D" w:rsidRPr="00C8784B" w:rsidRDefault="00F6348D" w:rsidP="00F6348D">
      <w:pPr>
        <w:pStyle w:val="af6"/>
        <w:wordWrap w:val="0"/>
        <w:ind w:left="0" w:right="3527"/>
        <w:jc w:val="left"/>
        <w:rPr>
          <w:rFonts w:ascii="ＭＳ Ｐ明朝" w:eastAsia="ＭＳ Ｐ明朝" w:hAnsi="ＭＳ Ｐ明朝"/>
        </w:rPr>
      </w:pPr>
    </w:p>
    <w:p w14:paraId="33E4A411" w14:textId="77777777" w:rsidR="00F6348D" w:rsidRPr="00C8784B" w:rsidRDefault="00F6348D" w:rsidP="00F6348D">
      <w:pPr>
        <w:ind w:left="4140" w:hanging="4140"/>
        <w:rPr>
          <w:rFonts w:ascii="ＭＳ Ｐ明朝" w:eastAsia="ＭＳ Ｐ明朝" w:hAnsi="ＭＳ Ｐ明朝"/>
          <w:sz w:val="24"/>
        </w:rPr>
      </w:pPr>
    </w:p>
    <w:p w14:paraId="656AF386" w14:textId="62AB76EF" w:rsidR="00F113CC" w:rsidRPr="00BD68A0" w:rsidRDefault="00F6348D" w:rsidP="00F113CC">
      <w:pPr>
        <w:pStyle w:val="ad"/>
        <w:ind w:leftChars="-33" w:left="-1" w:rightChars="-14" w:right="-31" w:hangingChars="30" w:hanging="72"/>
        <w:jc w:val="center"/>
        <w:rPr>
          <w:rFonts w:ascii="ＭＳ Ｐ明朝" w:eastAsia="ＭＳ Ｐ明朝" w:hAnsi="ＭＳ Ｐ明朝"/>
          <w:b/>
          <w:szCs w:val="24"/>
          <w:u w:val="single"/>
        </w:rPr>
      </w:pPr>
      <w:r w:rsidRPr="00BD68A0">
        <w:rPr>
          <w:rFonts w:ascii="ＭＳ Ｐ明朝" w:eastAsia="ＭＳ Ｐ明朝" w:hAnsi="ＭＳ Ｐ明朝" w:hint="eastAsia"/>
          <w:b/>
          <w:szCs w:val="24"/>
          <w:u w:val="single"/>
        </w:rPr>
        <w:t xml:space="preserve">件　名　　</w:t>
      </w:r>
      <w:r w:rsidR="00823967" w:rsidRPr="00823967">
        <w:rPr>
          <w:rFonts w:ascii="ＭＳ Ｐ明朝" w:eastAsia="ＭＳ Ｐ明朝" w:hAnsi="ＭＳ Ｐ明朝" w:hint="eastAsia"/>
          <w:b/>
          <w:szCs w:val="24"/>
          <w:u w:val="single"/>
        </w:rPr>
        <w:t>令和</w:t>
      </w:r>
      <w:r w:rsidR="00823967" w:rsidRPr="00823967">
        <w:rPr>
          <w:rFonts w:ascii="ＭＳ Ｐ明朝" w:eastAsia="ＭＳ Ｐ明朝" w:hAnsi="ＭＳ Ｐ明朝"/>
          <w:b/>
          <w:szCs w:val="24"/>
          <w:u w:val="single"/>
        </w:rPr>
        <w:t>8年度請求支払帳票等印</w:t>
      </w:r>
      <w:bookmarkStart w:id="0" w:name="_GoBack"/>
      <w:bookmarkEnd w:id="0"/>
      <w:r w:rsidR="00823967" w:rsidRPr="00823967">
        <w:rPr>
          <w:rFonts w:ascii="ＭＳ Ｐ明朝" w:eastAsia="ＭＳ Ｐ明朝" w:hAnsi="ＭＳ Ｐ明朝"/>
          <w:b/>
          <w:szCs w:val="24"/>
          <w:u w:val="single"/>
        </w:rPr>
        <w:t>刷業務委託契約</w:t>
      </w:r>
    </w:p>
    <w:p w14:paraId="6576F90A" w14:textId="7E177831" w:rsidR="00F6348D" w:rsidRPr="00BD68A0" w:rsidRDefault="00F6348D" w:rsidP="00F6348D">
      <w:pPr>
        <w:pStyle w:val="ad"/>
        <w:ind w:leftChars="-33" w:left="-1" w:rightChars="-14" w:right="-31" w:hangingChars="30" w:hanging="72"/>
        <w:jc w:val="center"/>
        <w:rPr>
          <w:rFonts w:ascii="ＭＳ Ｐ明朝" w:eastAsia="ＭＳ Ｐ明朝" w:hAnsi="ＭＳ Ｐ明朝"/>
          <w:b/>
          <w:szCs w:val="24"/>
          <w:u w:val="single"/>
        </w:rPr>
      </w:pPr>
    </w:p>
    <w:p w14:paraId="203CDECF" w14:textId="77777777" w:rsidR="00F6348D" w:rsidRPr="00C8784B" w:rsidRDefault="00F6348D" w:rsidP="00F6348D">
      <w:pPr>
        <w:pStyle w:val="ad"/>
        <w:ind w:left="0"/>
        <w:rPr>
          <w:rFonts w:ascii="ＭＳ Ｐ明朝" w:eastAsia="ＭＳ Ｐ明朝" w:hAnsi="ＭＳ Ｐ明朝"/>
        </w:rPr>
      </w:pPr>
    </w:p>
    <w:p w14:paraId="5A3C6D6F" w14:textId="77777777" w:rsidR="00F6348D" w:rsidRPr="00C8784B" w:rsidRDefault="00F6348D" w:rsidP="00F6348D">
      <w:pPr>
        <w:pStyle w:val="ad"/>
        <w:ind w:left="0"/>
        <w:rPr>
          <w:rFonts w:ascii="ＭＳ Ｐ明朝" w:eastAsia="ＭＳ Ｐ明朝" w:hAnsi="ＭＳ Ｐ明朝"/>
        </w:rPr>
      </w:pPr>
    </w:p>
    <w:p w14:paraId="5B3F2B0A" w14:textId="77777777" w:rsidR="00F6348D" w:rsidRPr="00C8784B" w:rsidRDefault="00F6348D" w:rsidP="00F6348D">
      <w:pPr>
        <w:pStyle w:val="ad"/>
        <w:ind w:left="0"/>
        <w:rPr>
          <w:rFonts w:ascii="ＭＳ Ｐ明朝" w:eastAsia="ＭＳ Ｐ明朝" w:hAnsi="ＭＳ Ｐ明朝"/>
        </w:rPr>
      </w:pPr>
    </w:p>
    <w:p w14:paraId="2163182B" w14:textId="77777777" w:rsidR="00F6348D" w:rsidRPr="00C8784B" w:rsidRDefault="00F6348D" w:rsidP="00F6348D">
      <w:pPr>
        <w:pStyle w:val="ad"/>
        <w:ind w:left="0"/>
        <w:rPr>
          <w:rFonts w:ascii="ＭＳ Ｐ明朝" w:eastAsia="ＭＳ Ｐ明朝" w:hAnsi="ＭＳ Ｐ明朝"/>
        </w:rPr>
      </w:pPr>
    </w:p>
    <w:p w14:paraId="71A2F4EC" w14:textId="77777777" w:rsidR="00F6348D" w:rsidRPr="00C8784B" w:rsidRDefault="00F6348D" w:rsidP="00F6348D">
      <w:pPr>
        <w:pStyle w:val="ad"/>
        <w:ind w:left="0"/>
        <w:rPr>
          <w:rFonts w:ascii="ＭＳ Ｐ明朝" w:eastAsia="ＭＳ Ｐ明朝" w:hAnsi="ＭＳ Ｐ明朝"/>
        </w:rPr>
      </w:pPr>
    </w:p>
    <w:p w14:paraId="139AF0A2" w14:textId="77777777" w:rsidR="00F6348D" w:rsidRPr="00C8784B" w:rsidRDefault="00F6348D" w:rsidP="00F6348D">
      <w:pPr>
        <w:pStyle w:val="ad"/>
        <w:rPr>
          <w:rFonts w:ascii="ＭＳ Ｐ明朝" w:eastAsia="ＭＳ Ｐ明朝" w:hAnsi="ＭＳ Ｐ明朝"/>
        </w:rPr>
      </w:pPr>
      <w:r w:rsidRPr="00C8784B">
        <w:rPr>
          <w:rFonts w:ascii="ＭＳ Ｐ明朝" w:eastAsia="ＭＳ Ｐ明朝" w:hAnsi="ＭＳ Ｐ明朝" w:hint="eastAsia"/>
        </w:rPr>
        <w:t>上記物件に係る入札を、都合により辞退します。</w:t>
      </w:r>
    </w:p>
    <w:p w14:paraId="3A0E23BC" w14:textId="77777777" w:rsidR="00F6348D" w:rsidRPr="00C8784B" w:rsidRDefault="00F6348D" w:rsidP="00F6348D">
      <w:pPr>
        <w:ind w:left="4140" w:hanging="4140"/>
        <w:rPr>
          <w:rFonts w:ascii="ＭＳ Ｐ明朝" w:eastAsia="ＭＳ Ｐ明朝" w:hAnsi="ＭＳ Ｐ明朝"/>
          <w:sz w:val="24"/>
        </w:rPr>
      </w:pPr>
    </w:p>
    <w:p w14:paraId="4B7DB591" w14:textId="77777777" w:rsidR="00F6348D" w:rsidRPr="00C8784B" w:rsidRDefault="00F6348D" w:rsidP="00F6348D">
      <w:pPr>
        <w:ind w:left="4140" w:hanging="4140"/>
        <w:rPr>
          <w:rFonts w:ascii="ＭＳ Ｐ明朝" w:eastAsia="ＭＳ Ｐ明朝" w:hAnsi="ＭＳ Ｐ明朝"/>
          <w:sz w:val="24"/>
        </w:rPr>
      </w:pPr>
    </w:p>
    <w:p w14:paraId="30AB6673" w14:textId="77777777" w:rsidR="00F6348D" w:rsidRPr="00C8784B" w:rsidRDefault="00F6348D" w:rsidP="00F6348D">
      <w:pPr>
        <w:ind w:left="4140" w:hanging="4140"/>
        <w:rPr>
          <w:rFonts w:ascii="ＭＳ Ｐ明朝" w:eastAsia="ＭＳ Ｐ明朝" w:hAnsi="ＭＳ Ｐ明朝"/>
          <w:sz w:val="24"/>
        </w:rPr>
      </w:pPr>
    </w:p>
    <w:p w14:paraId="3A861D66" w14:textId="77777777" w:rsidR="00F6348D" w:rsidRPr="00C8784B" w:rsidRDefault="00F6348D" w:rsidP="00F6348D">
      <w:pPr>
        <w:ind w:left="4140" w:hanging="4140"/>
        <w:rPr>
          <w:rFonts w:ascii="ＭＳ Ｐ明朝" w:eastAsia="ＭＳ Ｐ明朝" w:hAnsi="ＭＳ Ｐ明朝"/>
          <w:sz w:val="24"/>
        </w:rPr>
      </w:pPr>
    </w:p>
    <w:p w14:paraId="4622A0CE" w14:textId="77777777" w:rsidR="00F6348D" w:rsidRPr="00C8784B" w:rsidRDefault="00F6348D" w:rsidP="00F6348D">
      <w:pPr>
        <w:ind w:left="4140" w:hanging="4140"/>
        <w:rPr>
          <w:rFonts w:ascii="ＭＳ Ｐ明朝" w:eastAsia="ＭＳ Ｐ明朝" w:hAnsi="ＭＳ Ｐ明朝"/>
          <w:sz w:val="24"/>
        </w:rPr>
      </w:pPr>
    </w:p>
    <w:p w14:paraId="397FD501" w14:textId="77777777" w:rsidR="00F6348D" w:rsidRPr="00C8784B" w:rsidRDefault="00F6348D" w:rsidP="00F6348D">
      <w:pPr>
        <w:pStyle w:val="af9"/>
        <w:ind w:right="287"/>
        <w:rPr>
          <w:rFonts w:ascii="ＭＳ Ｐ明朝" w:eastAsia="ＭＳ Ｐ明朝" w:hAnsi="ＭＳ Ｐ明朝"/>
        </w:rPr>
      </w:pPr>
      <w:r>
        <w:rPr>
          <w:rFonts w:ascii="ＭＳ Ｐ明朝" w:eastAsia="ＭＳ Ｐ明朝" w:hAnsi="ＭＳ Ｐ明朝" w:hint="eastAsia"/>
        </w:rPr>
        <w:t>令和</w:t>
      </w:r>
      <w:r w:rsidRPr="00C8784B">
        <w:rPr>
          <w:rFonts w:ascii="ＭＳ Ｐ明朝" w:eastAsia="ＭＳ Ｐ明朝" w:hAnsi="ＭＳ Ｐ明朝" w:hint="eastAsia"/>
        </w:rPr>
        <w:t xml:space="preserve">　　　年　　　月　　　日</w:t>
      </w:r>
    </w:p>
    <w:p w14:paraId="781B5CDA" w14:textId="77777777" w:rsidR="00F6348D" w:rsidRPr="00C8784B" w:rsidRDefault="00F6348D" w:rsidP="00F6348D">
      <w:pPr>
        <w:ind w:left="4140" w:hanging="4140"/>
        <w:rPr>
          <w:rFonts w:ascii="ＭＳ Ｐ明朝" w:eastAsia="ＭＳ Ｐ明朝" w:hAnsi="ＭＳ Ｐ明朝"/>
          <w:sz w:val="24"/>
        </w:rPr>
      </w:pPr>
    </w:p>
    <w:p w14:paraId="4CC62110" w14:textId="77777777" w:rsidR="00F6348D" w:rsidRPr="00C8784B" w:rsidRDefault="00F6348D" w:rsidP="00F6348D">
      <w:pPr>
        <w:ind w:left="4140" w:hanging="4140"/>
        <w:rPr>
          <w:rFonts w:ascii="ＭＳ Ｐ明朝" w:eastAsia="ＭＳ Ｐ明朝" w:hAnsi="ＭＳ Ｐ明朝"/>
          <w:sz w:val="24"/>
        </w:rPr>
      </w:pPr>
    </w:p>
    <w:p w14:paraId="67EF450B" w14:textId="77777777" w:rsidR="00F6348D" w:rsidRPr="00C8784B" w:rsidRDefault="00F6348D" w:rsidP="00F6348D">
      <w:pPr>
        <w:ind w:left="4140" w:hanging="4140"/>
        <w:rPr>
          <w:rFonts w:ascii="ＭＳ Ｐ明朝" w:eastAsia="ＭＳ Ｐ明朝" w:hAnsi="ＭＳ Ｐ明朝"/>
          <w:sz w:val="24"/>
        </w:rPr>
      </w:pPr>
    </w:p>
    <w:p w14:paraId="613895DB" w14:textId="77777777" w:rsidR="00F6348D" w:rsidRPr="00C8784B" w:rsidRDefault="00F6348D" w:rsidP="00F6348D">
      <w:pPr>
        <w:ind w:left="4140" w:hanging="4140"/>
        <w:rPr>
          <w:rFonts w:ascii="ＭＳ Ｐ明朝" w:eastAsia="ＭＳ Ｐ明朝" w:hAnsi="ＭＳ Ｐ明朝"/>
          <w:sz w:val="24"/>
        </w:rPr>
      </w:pPr>
    </w:p>
    <w:p w14:paraId="52D9CAC0" w14:textId="77777777" w:rsidR="00F6348D" w:rsidRPr="00C8784B" w:rsidRDefault="00F6348D" w:rsidP="00F6348D">
      <w:pPr>
        <w:ind w:left="4140" w:hanging="4140"/>
        <w:rPr>
          <w:rFonts w:ascii="ＭＳ Ｐ明朝" w:eastAsia="ＭＳ Ｐ明朝" w:hAnsi="ＭＳ Ｐ明朝"/>
          <w:sz w:val="24"/>
        </w:rPr>
      </w:pPr>
    </w:p>
    <w:tbl>
      <w:tblPr>
        <w:tblW w:w="0" w:type="auto"/>
        <w:tblInd w:w="4059" w:type="dxa"/>
        <w:tblLayout w:type="fixed"/>
        <w:tblCellMar>
          <w:left w:w="99" w:type="dxa"/>
          <w:right w:w="99" w:type="dxa"/>
        </w:tblCellMar>
        <w:tblLook w:val="0000" w:firstRow="0" w:lastRow="0" w:firstColumn="0" w:lastColumn="0" w:noHBand="0" w:noVBand="0"/>
      </w:tblPr>
      <w:tblGrid>
        <w:gridCol w:w="1651"/>
        <w:gridCol w:w="3749"/>
      </w:tblGrid>
      <w:tr w:rsidR="00F6348D" w:rsidRPr="00C8784B" w14:paraId="13A10522" w14:textId="77777777" w:rsidTr="0051559A">
        <w:trPr>
          <w:cantSplit/>
          <w:trHeight w:val="503"/>
        </w:trPr>
        <w:tc>
          <w:tcPr>
            <w:tcW w:w="1651" w:type="dxa"/>
            <w:tcBorders>
              <w:bottom w:val="dotted" w:sz="6" w:space="0" w:color="auto"/>
              <w:right w:val="nil"/>
            </w:tcBorders>
            <w:vAlign w:val="bottom"/>
          </w:tcPr>
          <w:p w14:paraId="0843F993" w14:textId="77777777" w:rsidR="00F6348D" w:rsidRPr="00C8784B" w:rsidRDefault="00F6348D" w:rsidP="0051559A">
            <w:pPr>
              <w:pStyle w:val="af7"/>
              <w:rPr>
                <w:rFonts w:ascii="ＭＳ Ｐ明朝" w:eastAsia="ＭＳ Ｐ明朝" w:hAnsi="ＭＳ Ｐ明朝"/>
              </w:rPr>
            </w:pPr>
            <w:r w:rsidRPr="00C8784B">
              <w:rPr>
                <w:rFonts w:ascii="ＭＳ Ｐ明朝" w:eastAsia="ＭＳ Ｐ明朝" w:hAnsi="ＭＳ Ｐ明朝" w:hint="eastAsia"/>
              </w:rPr>
              <w:t>住所</w:t>
            </w:r>
          </w:p>
        </w:tc>
        <w:tc>
          <w:tcPr>
            <w:tcW w:w="3749" w:type="dxa"/>
            <w:tcBorders>
              <w:left w:val="nil"/>
              <w:bottom w:val="dotted" w:sz="6" w:space="0" w:color="auto"/>
              <w:right w:val="nil"/>
            </w:tcBorders>
          </w:tcPr>
          <w:p w14:paraId="32CA3D5E" w14:textId="77777777" w:rsidR="00F6348D" w:rsidRPr="00C8784B" w:rsidRDefault="00F6348D" w:rsidP="0051559A">
            <w:pPr>
              <w:pStyle w:val="af7"/>
              <w:rPr>
                <w:rFonts w:ascii="ＭＳ Ｐ明朝" w:eastAsia="ＭＳ Ｐ明朝" w:hAnsi="ＭＳ Ｐ明朝"/>
              </w:rPr>
            </w:pPr>
          </w:p>
        </w:tc>
      </w:tr>
      <w:tr w:rsidR="00F6348D" w:rsidRPr="00C8784B" w14:paraId="1E605AD0" w14:textId="77777777" w:rsidTr="0051559A">
        <w:trPr>
          <w:cantSplit/>
          <w:trHeight w:val="552"/>
        </w:trPr>
        <w:tc>
          <w:tcPr>
            <w:tcW w:w="1651" w:type="dxa"/>
            <w:tcBorders>
              <w:top w:val="dotted" w:sz="6" w:space="0" w:color="auto"/>
              <w:bottom w:val="dotted" w:sz="6" w:space="0" w:color="auto"/>
              <w:right w:val="nil"/>
            </w:tcBorders>
            <w:vAlign w:val="bottom"/>
          </w:tcPr>
          <w:p w14:paraId="234EB5DB" w14:textId="77777777" w:rsidR="00F6348D" w:rsidRPr="00C8784B" w:rsidRDefault="00F6348D" w:rsidP="0051559A">
            <w:pPr>
              <w:pStyle w:val="af7"/>
              <w:rPr>
                <w:rFonts w:ascii="ＭＳ Ｐ明朝" w:eastAsia="ＭＳ Ｐ明朝" w:hAnsi="ＭＳ Ｐ明朝"/>
              </w:rPr>
            </w:pPr>
            <w:r w:rsidRPr="00C8784B">
              <w:rPr>
                <w:rFonts w:ascii="ＭＳ Ｐ明朝" w:eastAsia="ＭＳ Ｐ明朝" w:hAnsi="ＭＳ Ｐ明朝" w:hint="eastAsia"/>
              </w:rPr>
              <w:t>商号又は名称</w:t>
            </w:r>
          </w:p>
        </w:tc>
        <w:tc>
          <w:tcPr>
            <w:tcW w:w="3749" w:type="dxa"/>
            <w:tcBorders>
              <w:top w:val="dotted" w:sz="6" w:space="0" w:color="auto"/>
              <w:left w:val="nil"/>
              <w:bottom w:val="dotted" w:sz="6" w:space="0" w:color="auto"/>
              <w:right w:val="nil"/>
            </w:tcBorders>
          </w:tcPr>
          <w:p w14:paraId="1DA3577F" w14:textId="77777777" w:rsidR="00F6348D" w:rsidRPr="00C8784B" w:rsidRDefault="00F6348D" w:rsidP="0051559A">
            <w:pPr>
              <w:pStyle w:val="af7"/>
              <w:rPr>
                <w:rFonts w:ascii="ＭＳ Ｐ明朝" w:eastAsia="ＭＳ Ｐ明朝" w:hAnsi="ＭＳ Ｐ明朝"/>
              </w:rPr>
            </w:pPr>
          </w:p>
        </w:tc>
      </w:tr>
      <w:tr w:rsidR="00F6348D" w:rsidRPr="00C8784B" w14:paraId="29D22019" w14:textId="77777777" w:rsidTr="0051559A">
        <w:trPr>
          <w:cantSplit/>
          <w:trHeight w:val="545"/>
        </w:trPr>
        <w:tc>
          <w:tcPr>
            <w:tcW w:w="1651" w:type="dxa"/>
            <w:tcBorders>
              <w:top w:val="dotted" w:sz="6" w:space="0" w:color="auto"/>
              <w:bottom w:val="dotted" w:sz="6" w:space="0" w:color="auto"/>
              <w:right w:val="nil"/>
            </w:tcBorders>
            <w:vAlign w:val="bottom"/>
          </w:tcPr>
          <w:p w14:paraId="71888F76" w14:textId="77777777" w:rsidR="00F6348D" w:rsidRPr="00C8784B" w:rsidRDefault="00F6348D" w:rsidP="0051559A">
            <w:pPr>
              <w:pStyle w:val="af7"/>
              <w:rPr>
                <w:rFonts w:ascii="ＭＳ Ｐ明朝" w:eastAsia="ＭＳ Ｐ明朝" w:hAnsi="ＭＳ Ｐ明朝"/>
              </w:rPr>
            </w:pPr>
            <w:r w:rsidRPr="00C8784B">
              <w:rPr>
                <w:rFonts w:ascii="ＭＳ Ｐ明朝" w:eastAsia="ＭＳ Ｐ明朝" w:hAnsi="ＭＳ Ｐ明朝" w:hint="eastAsia"/>
              </w:rPr>
              <w:t>代表者名</w:t>
            </w:r>
          </w:p>
        </w:tc>
        <w:tc>
          <w:tcPr>
            <w:tcW w:w="3749" w:type="dxa"/>
            <w:tcBorders>
              <w:top w:val="dotted" w:sz="6" w:space="0" w:color="auto"/>
              <w:left w:val="nil"/>
              <w:bottom w:val="dotted" w:sz="6" w:space="0" w:color="auto"/>
              <w:right w:val="nil"/>
            </w:tcBorders>
            <w:vAlign w:val="center"/>
          </w:tcPr>
          <w:p w14:paraId="1EF4A106" w14:textId="77777777" w:rsidR="00F6348D" w:rsidRPr="00C8784B" w:rsidRDefault="00F6348D" w:rsidP="0051559A">
            <w:pPr>
              <w:pStyle w:val="af7"/>
              <w:tabs>
                <w:tab w:val="left" w:pos="3362"/>
              </w:tabs>
              <w:ind w:right="189"/>
              <w:jc w:val="right"/>
              <w:rPr>
                <w:rFonts w:ascii="ＭＳ Ｐ明朝" w:eastAsia="ＭＳ Ｐ明朝" w:hAnsi="ＭＳ Ｐ明朝"/>
              </w:rPr>
            </w:pPr>
            <w:r w:rsidRPr="00C8784B">
              <w:rPr>
                <w:rFonts w:ascii="ＭＳ Ｐ明朝" w:eastAsia="ＭＳ Ｐ明朝" w:hAnsi="ＭＳ Ｐ明朝"/>
              </w:rPr>
              <w:fldChar w:fldCharType="begin"/>
            </w:r>
            <w:r w:rsidRPr="00C8784B">
              <w:rPr>
                <w:rFonts w:ascii="ＭＳ Ｐ明朝" w:eastAsia="ＭＳ Ｐ明朝" w:hAnsi="ＭＳ Ｐ明朝"/>
              </w:rPr>
              <w:instrText xml:space="preserve"> eq \o\ac(</w:instrText>
            </w:r>
            <w:r w:rsidRPr="00C8784B">
              <w:rPr>
                <w:rFonts w:ascii="ＭＳ Ｐ明朝" w:eastAsia="ＭＳ Ｐ明朝" w:hAnsi="ＭＳ Ｐ明朝" w:hint="eastAsia"/>
                <w:position w:val="-4"/>
                <w:sz w:val="34"/>
              </w:rPr>
              <w:instrText>◯</w:instrText>
            </w:r>
            <w:r w:rsidRPr="00C8784B">
              <w:rPr>
                <w:rFonts w:ascii="ＭＳ Ｐ明朝" w:eastAsia="ＭＳ Ｐ明朝" w:hAnsi="ＭＳ Ｐ明朝"/>
              </w:rPr>
              <w:instrText>,</w:instrText>
            </w:r>
            <w:r w:rsidRPr="00C8784B">
              <w:rPr>
                <w:rFonts w:ascii="ＭＳ Ｐ明朝" w:eastAsia="ＭＳ Ｐ明朝" w:hAnsi="ＭＳ Ｐ明朝" w:hint="eastAsia"/>
              </w:rPr>
              <w:instrText>印</w:instrText>
            </w:r>
            <w:r w:rsidRPr="00C8784B">
              <w:rPr>
                <w:rFonts w:ascii="ＭＳ Ｐ明朝" w:eastAsia="ＭＳ Ｐ明朝" w:hAnsi="ＭＳ Ｐ明朝"/>
              </w:rPr>
              <w:instrText>)</w:instrText>
            </w:r>
            <w:r w:rsidRPr="00C8784B">
              <w:rPr>
                <w:rFonts w:ascii="ＭＳ Ｐ明朝" w:eastAsia="ＭＳ Ｐ明朝" w:hAnsi="ＭＳ Ｐ明朝"/>
              </w:rPr>
              <w:fldChar w:fldCharType="end"/>
            </w:r>
          </w:p>
        </w:tc>
      </w:tr>
    </w:tbl>
    <w:p w14:paraId="7D262C68" w14:textId="77777777" w:rsidR="00F6348D" w:rsidRPr="00C8784B" w:rsidRDefault="00F6348D" w:rsidP="00F6348D">
      <w:pPr>
        <w:pStyle w:val="ad"/>
        <w:ind w:left="0"/>
        <w:rPr>
          <w:rFonts w:ascii="ＭＳ Ｐ明朝" w:eastAsia="ＭＳ Ｐ明朝" w:hAnsi="ＭＳ Ｐ明朝"/>
        </w:rPr>
      </w:pPr>
    </w:p>
    <w:p w14:paraId="3C827D01" w14:textId="77777777" w:rsidR="00F6348D" w:rsidRPr="00C8784B" w:rsidRDefault="00F6348D" w:rsidP="00F6348D">
      <w:pPr>
        <w:pStyle w:val="ad"/>
        <w:ind w:left="0"/>
        <w:rPr>
          <w:rFonts w:ascii="ＭＳ Ｐ明朝" w:eastAsia="ＭＳ Ｐ明朝" w:hAnsi="ＭＳ Ｐ明朝"/>
        </w:rPr>
      </w:pPr>
    </w:p>
    <w:p w14:paraId="75026681" w14:textId="77777777" w:rsidR="00F6348D" w:rsidRPr="00C8784B" w:rsidRDefault="00F6348D" w:rsidP="00F6348D">
      <w:pPr>
        <w:pStyle w:val="ad"/>
        <w:ind w:left="0"/>
        <w:rPr>
          <w:rFonts w:ascii="ＭＳ Ｐ明朝" w:eastAsia="ＭＳ Ｐ明朝" w:hAnsi="ＭＳ Ｐ明朝"/>
        </w:rPr>
      </w:pPr>
    </w:p>
    <w:p w14:paraId="78234637" w14:textId="77777777" w:rsidR="00F6348D" w:rsidRPr="00C8784B" w:rsidRDefault="00F6348D" w:rsidP="00F6348D">
      <w:pPr>
        <w:pStyle w:val="ad"/>
        <w:ind w:left="0"/>
        <w:rPr>
          <w:rFonts w:ascii="ＭＳ Ｐ明朝" w:eastAsia="ＭＳ Ｐ明朝" w:hAnsi="ＭＳ Ｐ明朝"/>
        </w:rPr>
      </w:pPr>
    </w:p>
    <w:p w14:paraId="7C49A6C9" w14:textId="77777777" w:rsidR="00F6348D" w:rsidRPr="00C8784B" w:rsidRDefault="00F6348D" w:rsidP="00F6348D">
      <w:pPr>
        <w:ind w:left="4140" w:hanging="4140"/>
        <w:rPr>
          <w:rFonts w:ascii="ＭＳ Ｐ明朝" w:eastAsia="ＭＳ Ｐ明朝" w:hAnsi="ＭＳ Ｐ明朝"/>
          <w:sz w:val="24"/>
        </w:rPr>
      </w:pPr>
      <w:r w:rsidRPr="00C8784B">
        <w:rPr>
          <w:rFonts w:ascii="ＭＳ Ｐ明朝" w:eastAsia="ＭＳ Ｐ明朝" w:hAnsi="ＭＳ Ｐ明朝" w:hint="eastAsia"/>
          <w:sz w:val="24"/>
        </w:rPr>
        <w:t xml:space="preserve">福岡県国民健康保険団体連合会　理事長　</w:t>
      </w:r>
      <w:r>
        <w:rPr>
          <w:rFonts w:ascii="ＭＳ Ｐ明朝" w:eastAsia="ＭＳ Ｐ明朝" w:hAnsi="ＭＳ Ｐ明朝" w:hint="eastAsia"/>
          <w:sz w:val="24"/>
        </w:rPr>
        <w:t>殿</w:t>
      </w:r>
    </w:p>
    <w:p w14:paraId="30906222" w14:textId="77777777" w:rsidR="00F6348D" w:rsidRPr="00C8784B" w:rsidRDefault="00F6348D" w:rsidP="00F6348D">
      <w:pPr>
        <w:pStyle w:val="ad"/>
        <w:ind w:left="0"/>
        <w:rPr>
          <w:rFonts w:ascii="ＭＳ Ｐ明朝" w:eastAsia="ＭＳ Ｐ明朝" w:hAnsi="ＭＳ Ｐ明朝"/>
        </w:rPr>
      </w:pPr>
    </w:p>
    <w:p w14:paraId="7DEBD279" w14:textId="4541F91F" w:rsidR="007E0944" w:rsidRPr="00F6348D" w:rsidRDefault="007E0944" w:rsidP="0088077A">
      <w:pPr>
        <w:spacing w:beforeLines="50" w:before="120"/>
        <w:ind w:left="510"/>
        <w:rPr>
          <w:rFonts w:ascii="ＭＳ Ｐ明朝" w:eastAsia="ＭＳ Ｐ明朝" w:hAnsi="ＭＳ Ｐ明朝"/>
          <w:szCs w:val="22"/>
        </w:rPr>
      </w:pPr>
    </w:p>
    <w:sectPr w:rsidR="007E0944" w:rsidRPr="00F6348D" w:rsidSect="00437139">
      <w:headerReference w:type="default" r:id="rId9"/>
      <w:pgSz w:w="11906" w:h="16839"/>
      <w:pgMar w:top="1797" w:right="1179" w:bottom="1701" w:left="1260" w:header="851" w:footer="3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D41382" w14:textId="77777777" w:rsidR="0088077A" w:rsidRDefault="0088077A" w:rsidP="00567416">
      <w:r>
        <w:separator/>
      </w:r>
    </w:p>
  </w:endnote>
  <w:endnote w:type="continuationSeparator" w:id="0">
    <w:p w14:paraId="46C05157" w14:textId="77777777" w:rsidR="0088077A" w:rsidRDefault="0088077A" w:rsidP="00567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CFE8E" w14:textId="77777777" w:rsidR="0088077A" w:rsidRDefault="0088077A" w:rsidP="00567416">
      <w:r>
        <w:separator/>
      </w:r>
    </w:p>
  </w:footnote>
  <w:footnote w:type="continuationSeparator" w:id="0">
    <w:p w14:paraId="3ACA68F6" w14:textId="77777777" w:rsidR="0088077A" w:rsidRDefault="0088077A" w:rsidP="00567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849B0" w14:textId="77777777" w:rsidR="0088077A" w:rsidRDefault="0088077A">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decimal"/>
      <w:pStyle w:val="1"/>
      <w:lvlText w:val="%1"/>
      <w:lvlJc w:val="left"/>
      <w:pPr>
        <w:tabs>
          <w:tab w:val="num" w:pos="284"/>
        </w:tabs>
      </w:pPr>
    </w:lvl>
    <w:lvl w:ilvl="1">
      <w:start w:val="1"/>
      <w:numFmt w:val="decimal"/>
      <w:pStyle w:val="2"/>
      <w:lvlText w:val="(%2)"/>
      <w:lvlJc w:val="left"/>
      <w:pPr>
        <w:tabs>
          <w:tab w:val="num" w:pos="709"/>
        </w:tabs>
      </w:pPr>
    </w:lvl>
    <w:lvl w:ilvl="2">
      <w:start w:val="1"/>
      <w:numFmt w:val="decimal"/>
      <w:pStyle w:val="3"/>
      <w:lvlText w:val="%3"/>
      <w:lvlJc w:val="left"/>
      <w:pPr>
        <w:tabs>
          <w:tab w:val="num" w:pos="1134"/>
        </w:tabs>
      </w:pPr>
    </w:lvl>
    <w:lvl w:ilvl="3">
      <w:start w:val="1"/>
      <w:numFmt w:val="decimal"/>
      <w:pStyle w:val="4"/>
      <w:lvlText w:val="(%4)"/>
      <w:lvlJc w:val="left"/>
      <w:pPr>
        <w:tabs>
          <w:tab w:val="num" w:pos="1559"/>
        </w:tabs>
      </w:pPr>
    </w:lvl>
    <w:lvl w:ilvl="4">
      <w:start w:val="1"/>
      <w:numFmt w:val="none"/>
      <w:pStyle w:val="5"/>
      <w:lvlText w:val="·"/>
      <w:lvlJc w:val="left"/>
      <w:pPr>
        <w:tabs>
          <w:tab w:val="num" w:pos="1984"/>
        </w:tabs>
      </w:pPr>
      <w:rPr>
        <w:rFonts w:ascii="Arial Black" w:hAnsi="Arial Black"/>
      </w:rPr>
    </w:lvl>
    <w:lvl w:ilvl="5">
      <w:start w:val="1"/>
      <w:numFmt w:val="decimal"/>
      <w:pStyle w:val="6"/>
      <w:lvlText w:val="·.%6"/>
      <w:lvlJc w:val="left"/>
      <w:pPr>
        <w:tabs>
          <w:tab w:val="num" w:pos="2409"/>
        </w:tabs>
      </w:pPr>
    </w:lvl>
    <w:lvl w:ilvl="6">
      <w:start w:val="1"/>
      <w:numFmt w:val="decimal"/>
      <w:pStyle w:val="7"/>
      <w:lvlText w:val="·.%6.%7"/>
      <w:lvlJc w:val="left"/>
      <w:pPr>
        <w:tabs>
          <w:tab w:val="num" w:pos="2834"/>
        </w:tabs>
      </w:pPr>
    </w:lvl>
    <w:lvl w:ilvl="7">
      <w:start w:val="1"/>
      <w:numFmt w:val="decimal"/>
      <w:pStyle w:val="8"/>
      <w:lvlText w:val="·.%6.%7.%8"/>
      <w:lvlJc w:val="left"/>
      <w:pPr>
        <w:tabs>
          <w:tab w:val="num" w:pos="3259"/>
        </w:tabs>
      </w:pPr>
    </w:lvl>
    <w:lvl w:ilvl="8">
      <w:start w:val="1"/>
      <w:numFmt w:val="decimal"/>
      <w:pStyle w:val="9"/>
      <w:lvlText w:val="·.%6.%7.%8.%9"/>
      <w:lvlJc w:val="left"/>
      <w:pPr>
        <w:tabs>
          <w:tab w:val="num" w:pos="3684"/>
        </w:tabs>
      </w:pPr>
    </w:lvl>
  </w:abstractNum>
  <w:abstractNum w:abstractNumId="1" w15:restartNumberingAfterBreak="0">
    <w:nsid w:val="0000000B"/>
    <w:multiLevelType w:val="multilevel"/>
    <w:tmpl w:val="0000000B"/>
    <w:lvl w:ilvl="0">
      <w:start w:val="1"/>
      <w:numFmt w:val="decimalEnclosedCircle"/>
      <w:lvlText w:val="%1"/>
      <w:lvlJc w:val="left"/>
      <w:pPr>
        <w:ind w:left="1069" w:hanging="360"/>
      </w:pPr>
      <w:rPr>
        <w:rFonts w:hint="default"/>
      </w:rPr>
    </w:lvl>
    <w:lvl w:ilvl="1">
      <w:start w:val="1"/>
      <w:numFmt w:val="aiueoFullWidth"/>
      <w:lvlText w:val="(%2)"/>
      <w:lvlJc w:val="left"/>
      <w:pPr>
        <w:ind w:left="1549" w:hanging="420"/>
      </w:pPr>
    </w:lvl>
    <w:lvl w:ilvl="2">
      <w:start w:val="1"/>
      <w:numFmt w:val="decimalEnclosedCircle"/>
      <w:lvlText w:val="%3"/>
      <w:lvlJc w:val="left"/>
      <w:pPr>
        <w:ind w:left="1969" w:hanging="420"/>
      </w:pPr>
    </w:lvl>
    <w:lvl w:ilvl="3">
      <w:start w:val="1"/>
      <w:numFmt w:val="decimal"/>
      <w:lvlText w:val="%4."/>
      <w:lvlJc w:val="left"/>
      <w:pPr>
        <w:ind w:left="2389" w:hanging="420"/>
      </w:pPr>
    </w:lvl>
    <w:lvl w:ilvl="4">
      <w:start w:val="1"/>
      <w:numFmt w:val="aiueoFullWidth"/>
      <w:lvlText w:val="(%5)"/>
      <w:lvlJc w:val="left"/>
      <w:pPr>
        <w:ind w:left="2809" w:hanging="420"/>
      </w:pPr>
    </w:lvl>
    <w:lvl w:ilvl="5">
      <w:start w:val="1"/>
      <w:numFmt w:val="decimalEnclosedCircle"/>
      <w:lvlText w:val="%6"/>
      <w:lvlJc w:val="left"/>
      <w:pPr>
        <w:ind w:left="3229" w:hanging="420"/>
      </w:pPr>
    </w:lvl>
    <w:lvl w:ilvl="6">
      <w:start w:val="1"/>
      <w:numFmt w:val="decimal"/>
      <w:lvlText w:val="%7."/>
      <w:lvlJc w:val="left"/>
      <w:pPr>
        <w:ind w:left="3649" w:hanging="420"/>
      </w:pPr>
    </w:lvl>
    <w:lvl w:ilvl="7">
      <w:start w:val="1"/>
      <w:numFmt w:val="aiueoFullWidth"/>
      <w:lvlText w:val="(%8)"/>
      <w:lvlJc w:val="left"/>
      <w:pPr>
        <w:ind w:left="4069" w:hanging="420"/>
      </w:pPr>
    </w:lvl>
    <w:lvl w:ilvl="8">
      <w:start w:val="1"/>
      <w:numFmt w:val="decimalEnclosedCircle"/>
      <w:lvlText w:val="%9"/>
      <w:lvlJc w:val="left"/>
      <w:pPr>
        <w:ind w:left="4489" w:hanging="420"/>
      </w:pPr>
    </w:lvl>
  </w:abstractNum>
  <w:abstractNum w:abstractNumId="2" w15:restartNumberingAfterBreak="0">
    <w:nsid w:val="0000000C"/>
    <w:multiLevelType w:val="singleLevel"/>
    <w:tmpl w:val="0000000C"/>
    <w:lvl w:ilvl="0">
      <w:start w:val="1"/>
      <w:numFmt w:val="decimal"/>
      <w:lvlText w:val="%1."/>
      <w:lvlJc w:val="left"/>
      <w:pPr>
        <w:tabs>
          <w:tab w:val="num" w:pos="425"/>
        </w:tabs>
        <w:ind w:left="425" w:hanging="425"/>
      </w:pPr>
    </w:lvl>
  </w:abstractNum>
  <w:abstractNum w:abstractNumId="3" w15:restartNumberingAfterBreak="0">
    <w:nsid w:val="06CE3BC8"/>
    <w:multiLevelType w:val="hybridMultilevel"/>
    <w:tmpl w:val="5D5AB68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296B2C"/>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5" w15:restartNumberingAfterBreak="0">
    <w:nsid w:val="09B92E9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6" w15:restartNumberingAfterBreak="0">
    <w:nsid w:val="12CC48A7"/>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15:restartNumberingAfterBreak="0">
    <w:nsid w:val="14D734E5"/>
    <w:multiLevelType w:val="hybridMultilevel"/>
    <w:tmpl w:val="0C36D4D6"/>
    <w:lvl w:ilvl="0" w:tplc="900811DC">
      <w:start w:val="1"/>
      <w:numFmt w:val="decimalEnclosedCircle"/>
      <w:lvlText w:val="%1"/>
      <w:lvlJc w:val="left"/>
      <w:pPr>
        <w:ind w:left="1269" w:hanging="420"/>
      </w:pPr>
      <w:rPr>
        <w:rFonts w:ascii="Arial Narrow" w:eastAsia="ＭＳ Ｐ明朝" w:hAnsi="Arial Narrow"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8" w15:restartNumberingAfterBreak="0">
    <w:nsid w:val="1785008A"/>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1A4875A8"/>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1CDB2EB5"/>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1" w15:restartNumberingAfterBreak="0">
    <w:nsid w:val="20B0456C"/>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7680767"/>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13" w15:restartNumberingAfterBreak="0">
    <w:nsid w:val="2F4D5DC1"/>
    <w:multiLevelType w:val="hybridMultilevel"/>
    <w:tmpl w:val="4D10F12C"/>
    <w:lvl w:ilvl="0" w:tplc="B8D079F6">
      <w:start w:val="1"/>
      <w:numFmt w:val="decimalFullWidth"/>
      <w:lvlText w:val="%1."/>
      <w:lvlJc w:val="left"/>
      <w:pPr>
        <w:ind w:left="420" w:hanging="420"/>
      </w:pPr>
      <w:rPr>
        <w:rFonts w:hint="eastAsia"/>
      </w:rPr>
    </w:lvl>
    <w:lvl w:ilvl="1" w:tplc="E66E91D4">
      <w:start w:val="1"/>
      <w:numFmt w:val="decimalFullWidth"/>
      <w:lvlText w:val="（%2）"/>
      <w:lvlJc w:val="left"/>
      <w:pPr>
        <w:ind w:left="780" w:hanging="360"/>
      </w:pPr>
      <w:rPr>
        <w:rFonts w:hint="default"/>
      </w:rPr>
    </w:lvl>
    <w:lvl w:ilvl="2" w:tplc="B0204B92">
      <w:numFmt w:val="bullet"/>
      <w:lvlText w:val="・"/>
      <w:lvlJc w:val="left"/>
      <w:pPr>
        <w:ind w:left="1200" w:hanging="360"/>
      </w:pPr>
      <w:rPr>
        <w:rFonts w:ascii="ＭＳ Ｐ明朝" w:eastAsia="ＭＳ Ｐ明朝" w:hAnsi="ＭＳ Ｐ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55658EB"/>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5" w15:restartNumberingAfterBreak="0">
    <w:nsid w:val="35DC005A"/>
    <w:multiLevelType w:val="hybridMultilevel"/>
    <w:tmpl w:val="271CD1F8"/>
    <w:lvl w:ilvl="0" w:tplc="25DA9DEE">
      <w:start w:val="1"/>
      <w:numFmt w:val="decimalFullWidth"/>
      <w:lvlText w:val="（%1）"/>
      <w:lvlJc w:val="left"/>
      <w:pPr>
        <w:ind w:left="860" w:hanging="420"/>
      </w:pPr>
      <w:rPr>
        <w:rFonts w:hint="eastAsia"/>
      </w:rPr>
    </w:lvl>
    <w:lvl w:ilvl="1" w:tplc="25DA9DEE">
      <w:start w:val="1"/>
      <w:numFmt w:val="decimalFullWidth"/>
      <w:lvlText w:val="（%2）"/>
      <w:lvlJc w:val="left"/>
      <w:pPr>
        <w:ind w:left="1413" w:hanging="420"/>
      </w:pPr>
      <w:rPr>
        <w:rFonts w:hint="eastAsia"/>
      </w:r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 w15:restartNumberingAfterBreak="0">
    <w:nsid w:val="3960512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39AC2FB9"/>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8" w15:restartNumberingAfterBreak="0">
    <w:nsid w:val="3B696491"/>
    <w:multiLevelType w:val="hybridMultilevel"/>
    <w:tmpl w:val="B91AD3EC"/>
    <w:lvl w:ilvl="0" w:tplc="04090011">
      <w:start w:val="1"/>
      <w:numFmt w:val="decimalEnclosedCircle"/>
      <w:lvlText w:val="%1"/>
      <w:lvlJc w:val="left"/>
      <w:pPr>
        <w:ind w:left="559" w:hanging="420"/>
      </w:pPr>
      <w:rPr>
        <w:rFonts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19" w15:restartNumberingAfterBreak="0">
    <w:nsid w:val="433A574F"/>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4ACA7F18"/>
    <w:multiLevelType w:val="hybridMultilevel"/>
    <w:tmpl w:val="CEBCA06A"/>
    <w:lvl w:ilvl="0" w:tplc="C1706322">
      <w:start w:val="1"/>
      <w:numFmt w:val="decimalFullWidth"/>
      <w:lvlText w:val="%1"/>
      <w:lvlJc w:val="left"/>
      <w:pPr>
        <w:ind w:left="420" w:hanging="420"/>
      </w:pPr>
      <w:rPr>
        <w:rFonts w:hint="eastAsia"/>
      </w:rPr>
    </w:lvl>
    <w:lvl w:ilvl="1" w:tplc="9FE0C504">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6A1A52"/>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2" w15:restartNumberingAfterBreak="0">
    <w:nsid w:val="51E048AF"/>
    <w:multiLevelType w:val="hybridMultilevel"/>
    <w:tmpl w:val="384066E2"/>
    <w:lvl w:ilvl="0" w:tplc="900811DC">
      <w:start w:val="1"/>
      <w:numFmt w:val="decimalEnclosedCircle"/>
      <w:lvlText w:val="%1"/>
      <w:lvlJc w:val="left"/>
      <w:pPr>
        <w:ind w:left="640" w:hanging="420"/>
      </w:pPr>
      <w:rPr>
        <w:rFonts w:ascii="Arial Narrow" w:eastAsia="ＭＳ Ｐ明朝" w:hAnsi="Arial Narrow"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38D1B9B"/>
    <w:multiLevelType w:val="hybridMultilevel"/>
    <w:tmpl w:val="A88EC5FC"/>
    <w:lvl w:ilvl="0" w:tplc="27707622">
      <w:numFmt w:val="bullet"/>
      <w:lvlText w:val="・"/>
      <w:lvlJc w:val="left"/>
      <w:pPr>
        <w:ind w:left="559" w:hanging="420"/>
      </w:pPr>
      <w:rPr>
        <w:rFonts w:ascii="ＭＳ 明朝" w:eastAsia="ＭＳ 明朝" w:hAnsi="ＭＳ 明朝" w:hint="eastAsia"/>
      </w:rPr>
    </w:lvl>
    <w:lvl w:ilvl="1" w:tplc="04090017" w:tentative="1">
      <w:start w:val="1"/>
      <w:numFmt w:val="aiueoFullWidth"/>
      <w:lvlText w:val="(%2)"/>
      <w:lvlJc w:val="left"/>
      <w:pPr>
        <w:ind w:left="979" w:hanging="420"/>
      </w:pPr>
    </w:lvl>
    <w:lvl w:ilvl="2" w:tplc="04090011" w:tentative="1">
      <w:start w:val="1"/>
      <w:numFmt w:val="decimalEnclosedCircle"/>
      <w:lvlText w:val="%3"/>
      <w:lvlJc w:val="left"/>
      <w:pPr>
        <w:ind w:left="1399" w:hanging="420"/>
      </w:pPr>
    </w:lvl>
    <w:lvl w:ilvl="3" w:tplc="0409000F" w:tentative="1">
      <w:start w:val="1"/>
      <w:numFmt w:val="decimal"/>
      <w:lvlText w:val="%4."/>
      <w:lvlJc w:val="left"/>
      <w:pPr>
        <w:ind w:left="1819" w:hanging="420"/>
      </w:pPr>
    </w:lvl>
    <w:lvl w:ilvl="4" w:tplc="04090017" w:tentative="1">
      <w:start w:val="1"/>
      <w:numFmt w:val="aiueoFullWidth"/>
      <w:lvlText w:val="(%5)"/>
      <w:lvlJc w:val="left"/>
      <w:pPr>
        <w:ind w:left="2239" w:hanging="420"/>
      </w:pPr>
    </w:lvl>
    <w:lvl w:ilvl="5" w:tplc="04090011" w:tentative="1">
      <w:start w:val="1"/>
      <w:numFmt w:val="decimalEnclosedCircle"/>
      <w:lvlText w:val="%6"/>
      <w:lvlJc w:val="left"/>
      <w:pPr>
        <w:ind w:left="2659" w:hanging="420"/>
      </w:pPr>
    </w:lvl>
    <w:lvl w:ilvl="6" w:tplc="0409000F" w:tentative="1">
      <w:start w:val="1"/>
      <w:numFmt w:val="decimal"/>
      <w:lvlText w:val="%7."/>
      <w:lvlJc w:val="left"/>
      <w:pPr>
        <w:ind w:left="3079" w:hanging="420"/>
      </w:pPr>
    </w:lvl>
    <w:lvl w:ilvl="7" w:tplc="04090017" w:tentative="1">
      <w:start w:val="1"/>
      <w:numFmt w:val="aiueoFullWidth"/>
      <w:lvlText w:val="(%8)"/>
      <w:lvlJc w:val="left"/>
      <w:pPr>
        <w:ind w:left="3499" w:hanging="420"/>
      </w:pPr>
    </w:lvl>
    <w:lvl w:ilvl="8" w:tplc="04090011" w:tentative="1">
      <w:start w:val="1"/>
      <w:numFmt w:val="decimalEnclosedCircle"/>
      <w:lvlText w:val="%9"/>
      <w:lvlJc w:val="left"/>
      <w:pPr>
        <w:ind w:left="3919" w:hanging="420"/>
      </w:pPr>
    </w:lvl>
  </w:abstractNum>
  <w:abstractNum w:abstractNumId="24" w15:restartNumberingAfterBreak="0">
    <w:nsid w:val="58D64CCD"/>
    <w:multiLevelType w:val="hybridMultilevel"/>
    <w:tmpl w:val="ACD869E4"/>
    <w:lvl w:ilvl="0" w:tplc="22DC9C1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F55111"/>
    <w:multiLevelType w:val="hybridMultilevel"/>
    <w:tmpl w:val="A30C86F4"/>
    <w:lvl w:ilvl="0" w:tplc="B0204B92">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43800E9"/>
    <w:multiLevelType w:val="hybridMultilevel"/>
    <w:tmpl w:val="814A7D38"/>
    <w:lvl w:ilvl="0" w:tplc="04090001">
      <w:start w:val="1"/>
      <w:numFmt w:val="bullet"/>
      <w:lvlText w:val=""/>
      <w:lvlJc w:val="left"/>
      <w:pPr>
        <w:ind w:left="1080" w:hanging="420"/>
      </w:pPr>
      <w:rPr>
        <w:rFonts w:ascii="Wingdings" w:hAnsi="Wingding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7" w15:restartNumberingAfterBreak="0">
    <w:nsid w:val="64CC303A"/>
    <w:multiLevelType w:val="hybridMultilevel"/>
    <w:tmpl w:val="041ADD3E"/>
    <w:lvl w:ilvl="0" w:tplc="52C4B5F0">
      <w:start w:val="1"/>
      <w:numFmt w:val="decimal"/>
      <w:lvlText w:val="(%1)"/>
      <w:lvlJc w:val="left"/>
      <w:pPr>
        <w:ind w:left="860" w:hanging="420"/>
      </w:pPr>
      <w:rPr>
        <w:rFonts w:ascii="ＭＳ Ｐ明朝" w:eastAsia="ＭＳ Ｐ明朝" w:hAnsi="ＭＳ Ｐ明朝"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8" w15:restartNumberingAfterBreak="0">
    <w:nsid w:val="662013BB"/>
    <w:multiLevelType w:val="hybridMultilevel"/>
    <w:tmpl w:val="332C9AC0"/>
    <w:lvl w:ilvl="0" w:tplc="22961BF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42D25CC"/>
    <w:multiLevelType w:val="hybridMultilevel"/>
    <w:tmpl w:val="92CE916E"/>
    <w:lvl w:ilvl="0" w:tplc="1F94D2AC">
      <w:start w:val="1"/>
      <w:numFmt w:val="aiueoFullWidth"/>
      <w:lvlText w:val="%1"/>
      <w:lvlJc w:val="left"/>
      <w:pPr>
        <w:ind w:left="1280" w:hanging="420"/>
      </w:pPr>
      <w:rPr>
        <w:rFonts w:hint="eastAsia"/>
      </w:rPr>
    </w:lvl>
    <w:lvl w:ilvl="1" w:tplc="04090017" w:tentative="1">
      <w:start w:val="1"/>
      <w:numFmt w:val="aiueoFullWidth"/>
      <w:lvlText w:val="(%2)"/>
      <w:lvlJc w:val="left"/>
      <w:pPr>
        <w:ind w:left="1700" w:hanging="420"/>
      </w:pPr>
    </w:lvl>
    <w:lvl w:ilvl="2" w:tplc="04090011" w:tentative="1">
      <w:start w:val="1"/>
      <w:numFmt w:val="decimalEnclosedCircle"/>
      <w:lvlText w:val="%3"/>
      <w:lvlJc w:val="left"/>
      <w:pPr>
        <w:ind w:left="2120" w:hanging="420"/>
      </w:pPr>
    </w:lvl>
    <w:lvl w:ilvl="3" w:tplc="0409000F" w:tentative="1">
      <w:start w:val="1"/>
      <w:numFmt w:val="decimal"/>
      <w:lvlText w:val="%4."/>
      <w:lvlJc w:val="left"/>
      <w:pPr>
        <w:ind w:left="2540" w:hanging="420"/>
      </w:pPr>
    </w:lvl>
    <w:lvl w:ilvl="4" w:tplc="04090017" w:tentative="1">
      <w:start w:val="1"/>
      <w:numFmt w:val="aiueoFullWidth"/>
      <w:lvlText w:val="(%5)"/>
      <w:lvlJc w:val="left"/>
      <w:pPr>
        <w:ind w:left="2960" w:hanging="420"/>
      </w:pPr>
    </w:lvl>
    <w:lvl w:ilvl="5" w:tplc="04090011" w:tentative="1">
      <w:start w:val="1"/>
      <w:numFmt w:val="decimalEnclosedCircle"/>
      <w:lvlText w:val="%6"/>
      <w:lvlJc w:val="left"/>
      <w:pPr>
        <w:ind w:left="3380" w:hanging="420"/>
      </w:pPr>
    </w:lvl>
    <w:lvl w:ilvl="6" w:tplc="0409000F" w:tentative="1">
      <w:start w:val="1"/>
      <w:numFmt w:val="decimal"/>
      <w:lvlText w:val="%7."/>
      <w:lvlJc w:val="left"/>
      <w:pPr>
        <w:ind w:left="3800" w:hanging="420"/>
      </w:pPr>
    </w:lvl>
    <w:lvl w:ilvl="7" w:tplc="04090017" w:tentative="1">
      <w:start w:val="1"/>
      <w:numFmt w:val="aiueoFullWidth"/>
      <w:lvlText w:val="(%8)"/>
      <w:lvlJc w:val="left"/>
      <w:pPr>
        <w:ind w:left="4220" w:hanging="420"/>
      </w:pPr>
    </w:lvl>
    <w:lvl w:ilvl="8" w:tplc="04090011" w:tentative="1">
      <w:start w:val="1"/>
      <w:numFmt w:val="decimalEnclosedCircle"/>
      <w:lvlText w:val="%9"/>
      <w:lvlJc w:val="left"/>
      <w:pPr>
        <w:ind w:left="4640" w:hanging="420"/>
      </w:pPr>
    </w:lvl>
  </w:abstractNum>
  <w:abstractNum w:abstractNumId="30" w15:restartNumberingAfterBreak="0">
    <w:nsid w:val="76752C9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9546D64"/>
    <w:multiLevelType w:val="hybridMultilevel"/>
    <w:tmpl w:val="232EE74E"/>
    <w:lvl w:ilvl="0" w:tplc="900811DC">
      <w:start w:val="1"/>
      <w:numFmt w:val="decimalEnclosedCircle"/>
      <w:lvlText w:val="%1"/>
      <w:lvlJc w:val="left"/>
      <w:pPr>
        <w:ind w:left="1080" w:hanging="420"/>
      </w:pPr>
      <w:rPr>
        <w:rFonts w:ascii="Arial Narrow" w:eastAsia="ＭＳ Ｐ明朝" w:hAnsi="Arial Narrow"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2" w15:restartNumberingAfterBreak="0">
    <w:nsid w:val="7A112427"/>
    <w:multiLevelType w:val="hybridMultilevel"/>
    <w:tmpl w:val="418274B0"/>
    <w:lvl w:ilvl="0" w:tplc="25DA9DEE">
      <w:start w:val="1"/>
      <w:numFmt w:val="decimalFullWidth"/>
      <w:lvlText w:val="（%1）"/>
      <w:lvlJc w:val="left"/>
      <w:pPr>
        <w:ind w:left="1413" w:hanging="420"/>
      </w:pPr>
      <w:rPr>
        <w:rFonts w:hint="eastAsia"/>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num w:numId="1">
    <w:abstractNumId w:val="0"/>
  </w:num>
  <w:num w:numId="2">
    <w:abstractNumId w:val="1"/>
  </w:num>
  <w:num w:numId="3">
    <w:abstractNumId w:val="2"/>
  </w:num>
  <w:num w:numId="4">
    <w:abstractNumId w:val="22"/>
  </w:num>
  <w:num w:numId="5">
    <w:abstractNumId w:val="26"/>
  </w:num>
  <w:num w:numId="6">
    <w:abstractNumId w:val="7"/>
  </w:num>
  <w:num w:numId="7">
    <w:abstractNumId w:val="13"/>
  </w:num>
  <w:num w:numId="8">
    <w:abstractNumId w:val="24"/>
  </w:num>
  <w:num w:numId="9">
    <w:abstractNumId w:val="23"/>
  </w:num>
  <w:num w:numId="10">
    <w:abstractNumId w:val="18"/>
  </w:num>
  <w:num w:numId="11">
    <w:abstractNumId w:val="11"/>
  </w:num>
  <w:num w:numId="12">
    <w:abstractNumId w:val="31"/>
  </w:num>
  <w:num w:numId="13">
    <w:abstractNumId w:val="8"/>
  </w:num>
  <w:num w:numId="14">
    <w:abstractNumId w:val="17"/>
  </w:num>
  <w:num w:numId="15">
    <w:abstractNumId w:val="9"/>
  </w:num>
  <w:num w:numId="16">
    <w:abstractNumId w:val="16"/>
  </w:num>
  <w:num w:numId="17">
    <w:abstractNumId w:val="6"/>
  </w:num>
  <w:num w:numId="18">
    <w:abstractNumId w:val="19"/>
  </w:num>
  <w:num w:numId="19">
    <w:abstractNumId w:val="30"/>
  </w:num>
  <w:num w:numId="20">
    <w:abstractNumId w:val="15"/>
  </w:num>
  <w:num w:numId="21">
    <w:abstractNumId w:val="10"/>
  </w:num>
  <w:num w:numId="22">
    <w:abstractNumId w:val="14"/>
  </w:num>
  <w:num w:numId="23">
    <w:abstractNumId w:val="32"/>
  </w:num>
  <w:num w:numId="24">
    <w:abstractNumId w:val="4"/>
  </w:num>
  <w:num w:numId="25">
    <w:abstractNumId w:val="20"/>
  </w:num>
  <w:num w:numId="26">
    <w:abstractNumId w:val="21"/>
  </w:num>
  <w:num w:numId="27">
    <w:abstractNumId w:val="27"/>
  </w:num>
  <w:num w:numId="28">
    <w:abstractNumId w:val="5"/>
  </w:num>
  <w:num w:numId="29">
    <w:abstractNumId w:val="12"/>
  </w:num>
  <w:num w:numId="30">
    <w:abstractNumId w:val="29"/>
  </w:num>
  <w:num w:numId="31">
    <w:abstractNumId w:val="28"/>
  </w:num>
  <w:num w:numId="32">
    <w:abstractNumId w:val="3"/>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35942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416"/>
    <w:rsid w:val="00002B39"/>
    <w:rsid w:val="00002BCC"/>
    <w:rsid w:val="000034D3"/>
    <w:rsid w:val="000065F1"/>
    <w:rsid w:val="000149DA"/>
    <w:rsid w:val="000173BA"/>
    <w:rsid w:val="000314F0"/>
    <w:rsid w:val="0003150A"/>
    <w:rsid w:val="00032DE4"/>
    <w:rsid w:val="00041861"/>
    <w:rsid w:val="00051130"/>
    <w:rsid w:val="000537C6"/>
    <w:rsid w:val="00055EFB"/>
    <w:rsid w:val="000579A1"/>
    <w:rsid w:val="00073B03"/>
    <w:rsid w:val="00074591"/>
    <w:rsid w:val="00083114"/>
    <w:rsid w:val="000850F8"/>
    <w:rsid w:val="00085C6B"/>
    <w:rsid w:val="00085DA0"/>
    <w:rsid w:val="0009125F"/>
    <w:rsid w:val="000961FA"/>
    <w:rsid w:val="000A4454"/>
    <w:rsid w:val="000B4C88"/>
    <w:rsid w:val="000B5392"/>
    <w:rsid w:val="000B6A51"/>
    <w:rsid w:val="000C1A50"/>
    <w:rsid w:val="000C34B1"/>
    <w:rsid w:val="000C7562"/>
    <w:rsid w:val="000E03EE"/>
    <w:rsid w:val="000E0E2D"/>
    <w:rsid w:val="000E1551"/>
    <w:rsid w:val="000F0A6E"/>
    <w:rsid w:val="000F36D4"/>
    <w:rsid w:val="0010030D"/>
    <w:rsid w:val="001021BE"/>
    <w:rsid w:val="00107ECC"/>
    <w:rsid w:val="0011041B"/>
    <w:rsid w:val="00114AA3"/>
    <w:rsid w:val="001174DC"/>
    <w:rsid w:val="001175AB"/>
    <w:rsid w:val="00132540"/>
    <w:rsid w:val="00132549"/>
    <w:rsid w:val="00137C82"/>
    <w:rsid w:val="00140A0B"/>
    <w:rsid w:val="00141876"/>
    <w:rsid w:val="00144B4B"/>
    <w:rsid w:val="00160982"/>
    <w:rsid w:val="001642CD"/>
    <w:rsid w:val="00167245"/>
    <w:rsid w:val="00184E5E"/>
    <w:rsid w:val="00191DB1"/>
    <w:rsid w:val="00192857"/>
    <w:rsid w:val="001933F7"/>
    <w:rsid w:val="001939CD"/>
    <w:rsid w:val="00197865"/>
    <w:rsid w:val="001A1505"/>
    <w:rsid w:val="001A4982"/>
    <w:rsid w:val="001A652F"/>
    <w:rsid w:val="001B00E8"/>
    <w:rsid w:val="001D21EB"/>
    <w:rsid w:val="001D4970"/>
    <w:rsid w:val="001E4AD3"/>
    <w:rsid w:val="001E5FC0"/>
    <w:rsid w:val="001F7CB7"/>
    <w:rsid w:val="00202903"/>
    <w:rsid w:val="0021143D"/>
    <w:rsid w:val="002250D5"/>
    <w:rsid w:val="00232413"/>
    <w:rsid w:val="00233135"/>
    <w:rsid w:val="00241658"/>
    <w:rsid w:val="002531B1"/>
    <w:rsid w:val="002536B6"/>
    <w:rsid w:val="00255BAC"/>
    <w:rsid w:val="00256857"/>
    <w:rsid w:val="00264041"/>
    <w:rsid w:val="00276DE9"/>
    <w:rsid w:val="0027713D"/>
    <w:rsid w:val="002847C2"/>
    <w:rsid w:val="0029375A"/>
    <w:rsid w:val="002964B8"/>
    <w:rsid w:val="00296F0B"/>
    <w:rsid w:val="002A2BF9"/>
    <w:rsid w:val="002B08A4"/>
    <w:rsid w:val="002C48B4"/>
    <w:rsid w:val="002C74BA"/>
    <w:rsid w:val="002D598B"/>
    <w:rsid w:val="002D7CAD"/>
    <w:rsid w:val="002E4797"/>
    <w:rsid w:val="002E5BFB"/>
    <w:rsid w:val="002F1A1C"/>
    <w:rsid w:val="003002F8"/>
    <w:rsid w:val="003024B9"/>
    <w:rsid w:val="00304A96"/>
    <w:rsid w:val="0030638F"/>
    <w:rsid w:val="00321DC9"/>
    <w:rsid w:val="00324514"/>
    <w:rsid w:val="0033050D"/>
    <w:rsid w:val="00341912"/>
    <w:rsid w:val="0034234E"/>
    <w:rsid w:val="003525B0"/>
    <w:rsid w:val="003526F9"/>
    <w:rsid w:val="0035391A"/>
    <w:rsid w:val="003543D2"/>
    <w:rsid w:val="003558E1"/>
    <w:rsid w:val="003640C9"/>
    <w:rsid w:val="0037018C"/>
    <w:rsid w:val="003702DA"/>
    <w:rsid w:val="00375D15"/>
    <w:rsid w:val="00377453"/>
    <w:rsid w:val="003807F2"/>
    <w:rsid w:val="00382445"/>
    <w:rsid w:val="003831DB"/>
    <w:rsid w:val="003845CB"/>
    <w:rsid w:val="00390B95"/>
    <w:rsid w:val="00394067"/>
    <w:rsid w:val="00397F8A"/>
    <w:rsid w:val="003A2173"/>
    <w:rsid w:val="003A6B92"/>
    <w:rsid w:val="003B0D0F"/>
    <w:rsid w:val="003B1ED0"/>
    <w:rsid w:val="003B2FD8"/>
    <w:rsid w:val="003C19DF"/>
    <w:rsid w:val="003D1CB0"/>
    <w:rsid w:val="003D50F0"/>
    <w:rsid w:val="003E02F3"/>
    <w:rsid w:val="003E2394"/>
    <w:rsid w:val="003E458F"/>
    <w:rsid w:val="00400C70"/>
    <w:rsid w:val="004041BD"/>
    <w:rsid w:val="00414F36"/>
    <w:rsid w:val="00416346"/>
    <w:rsid w:val="00422A02"/>
    <w:rsid w:val="00432E66"/>
    <w:rsid w:val="00437139"/>
    <w:rsid w:val="0044508E"/>
    <w:rsid w:val="00447709"/>
    <w:rsid w:val="00462195"/>
    <w:rsid w:val="00462846"/>
    <w:rsid w:val="004735E1"/>
    <w:rsid w:val="00476753"/>
    <w:rsid w:val="00481FBC"/>
    <w:rsid w:val="004826A7"/>
    <w:rsid w:val="00486491"/>
    <w:rsid w:val="0049436D"/>
    <w:rsid w:val="00494C02"/>
    <w:rsid w:val="00495A87"/>
    <w:rsid w:val="004A4E9B"/>
    <w:rsid w:val="004A52EB"/>
    <w:rsid w:val="004A76B1"/>
    <w:rsid w:val="004B2282"/>
    <w:rsid w:val="004C204E"/>
    <w:rsid w:val="004C3393"/>
    <w:rsid w:val="004C58B7"/>
    <w:rsid w:val="004D3E73"/>
    <w:rsid w:val="004D6124"/>
    <w:rsid w:val="004E3A82"/>
    <w:rsid w:val="004E4AC7"/>
    <w:rsid w:val="00500D96"/>
    <w:rsid w:val="005078C4"/>
    <w:rsid w:val="005133F5"/>
    <w:rsid w:val="00523C8C"/>
    <w:rsid w:val="00531466"/>
    <w:rsid w:val="00535DCE"/>
    <w:rsid w:val="00535DFE"/>
    <w:rsid w:val="005477EA"/>
    <w:rsid w:val="0055004E"/>
    <w:rsid w:val="0056500E"/>
    <w:rsid w:val="00567416"/>
    <w:rsid w:val="00567927"/>
    <w:rsid w:val="00570F3C"/>
    <w:rsid w:val="00572910"/>
    <w:rsid w:val="005757B4"/>
    <w:rsid w:val="00583275"/>
    <w:rsid w:val="00591583"/>
    <w:rsid w:val="0059184D"/>
    <w:rsid w:val="005A148C"/>
    <w:rsid w:val="005A1924"/>
    <w:rsid w:val="005A36D3"/>
    <w:rsid w:val="005A4C4E"/>
    <w:rsid w:val="005B1582"/>
    <w:rsid w:val="005B3C6D"/>
    <w:rsid w:val="005B6101"/>
    <w:rsid w:val="005C3248"/>
    <w:rsid w:val="005C5118"/>
    <w:rsid w:val="005C6063"/>
    <w:rsid w:val="005D008E"/>
    <w:rsid w:val="005D4474"/>
    <w:rsid w:val="005D72F2"/>
    <w:rsid w:val="005E12D2"/>
    <w:rsid w:val="005F789E"/>
    <w:rsid w:val="0060445A"/>
    <w:rsid w:val="00627763"/>
    <w:rsid w:val="0063128F"/>
    <w:rsid w:val="00651FA5"/>
    <w:rsid w:val="0068271E"/>
    <w:rsid w:val="00695342"/>
    <w:rsid w:val="006A719D"/>
    <w:rsid w:val="006B1421"/>
    <w:rsid w:val="006B761A"/>
    <w:rsid w:val="006C1B9D"/>
    <w:rsid w:val="006C7817"/>
    <w:rsid w:val="006D30E8"/>
    <w:rsid w:val="006D49F2"/>
    <w:rsid w:val="006D5D2F"/>
    <w:rsid w:val="006D75F0"/>
    <w:rsid w:val="006F1766"/>
    <w:rsid w:val="00707C90"/>
    <w:rsid w:val="007117B4"/>
    <w:rsid w:val="00711872"/>
    <w:rsid w:val="0071205C"/>
    <w:rsid w:val="00712A8D"/>
    <w:rsid w:val="0071339E"/>
    <w:rsid w:val="007166B9"/>
    <w:rsid w:val="00743D28"/>
    <w:rsid w:val="00744EAB"/>
    <w:rsid w:val="007479DE"/>
    <w:rsid w:val="00763C07"/>
    <w:rsid w:val="00767F6B"/>
    <w:rsid w:val="00774BFB"/>
    <w:rsid w:val="0077544D"/>
    <w:rsid w:val="00783817"/>
    <w:rsid w:val="007A765A"/>
    <w:rsid w:val="007B48C2"/>
    <w:rsid w:val="007B6A1A"/>
    <w:rsid w:val="007C7A7F"/>
    <w:rsid w:val="007D0CA4"/>
    <w:rsid w:val="007D4FEA"/>
    <w:rsid w:val="007D52B3"/>
    <w:rsid w:val="007E0944"/>
    <w:rsid w:val="007E745D"/>
    <w:rsid w:val="007F0567"/>
    <w:rsid w:val="007F69E0"/>
    <w:rsid w:val="007F7D01"/>
    <w:rsid w:val="00804D92"/>
    <w:rsid w:val="008066C3"/>
    <w:rsid w:val="00823967"/>
    <w:rsid w:val="00832A36"/>
    <w:rsid w:val="00837279"/>
    <w:rsid w:val="0084202F"/>
    <w:rsid w:val="008622B2"/>
    <w:rsid w:val="00865419"/>
    <w:rsid w:val="00870737"/>
    <w:rsid w:val="00874B63"/>
    <w:rsid w:val="00876385"/>
    <w:rsid w:val="0088077A"/>
    <w:rsid w:val="00882DDA"/>
    <w:rsid w:val="00885A74"/>
    <w:rsid w:val="00887BA6"/>
    <w:rsid w:val="008956F0"/>
    <w:rsid w:val="008A29A4"/>
    <w:rsid w:val="008A2F72"/>
    <w:rsid w:val="008B4680"/>
    <w:rsid w:val="008C43D0"/>
    <w:rsid w:val="008D3A0D"/>
    <w:rsid w:val="008D7402"/>
    <w:rsid w:val="008D7A79"/>
    <w:rsid w:val="008E650D"/>
    <w:rsid w:val="009006F0"/>
    <w:rsid w:val="009056C2"/>
    <w:rsid w:val="00910B74"/>
    <w:rsid w:val="009310A8"/>
    <w:rsid w:val="00937888"/>
    <w:rsid w:val="009400D9"/>
    <w:rsid w:val="00942DE5"/>
    <w:rsid w:val="00945D06"/>
    <w:rsid w:val="00956E64"/>
    <w:rsid w:val="00966A45"/>
    <w:rsid w:val="009679CC"/>
    <w:rsid w:val="00971381"/>
    <w:rsid w:val="00984C46"/>
    <w:rsid w:val="009919DB"/>
    <w:rsid w:val="0099207B"/>
    <w:rsid w:val="00997772"/>
    <w:rsid w:val="009A54FD"/>
    <w:rsid w:val="009B13A7"/>
    <w:rsid w:val="009B20D8"/>
    <w:rsid w:val="009C6DE2"/>
    <w:rsid w:val="009D1CD6"/>
    <w:rsid w:val="009D6297"/>
    <w:rsid w:val="009E4566"/>
    <w:rsid w:val="009F472E"/>
    <w:rsid w:val="009F4C08"/>
    <w:rsid w:val="00A00A59"/>
    <w:rsid w:val="00A04419"/>
    <w:rsid w:val="00A06D48"/>
    <w:rsid w:val="00A12237"/>
    <w:rsid w:val="00A170EC"/>
    <w:rsid w:val="00A249A7"/>
    <w:rsid w:val="00A274D6"/>
    <w:rsid w:val="00A31D67"/>
    <w:rsid w:val="00A375A3"/>
    <w:rsid w:val="00A44774"/>
    <w:rsid w:val="00A47D7D"/>
    <w:rsid w:val="00A47E18"/>
    <w:rsid w:val="00A50469"/>
    <w:rsid w:val="00A64252"/>
    <w:rsid w:val="00A7776B"/>
    <w:rsid w:val="00A92A90"/>
    <w:rsid w:val="00A92C2B"/>
    <w:rsid w:val="00A943D0"/>
    <w:rsid w:val="00A96932"/>
    <w:rsid w:val="00A96B89"/>
    <w:rsid w:val="00AA1669"/>
    <w:rsid w:val="00AA76FB"/>
    <w:rsid w:val="00AB0D4A"/>
    <w:rsid w:val="00AB4665"/>
    <w:rsid w:val="00AC3C5B"/>
    <w:rsid w:val="00AC4E79"/>
    <w:rsid w:val="00B154EB"/>
    <w:rsid w:val="00B174FD"/>
    <w:rsid w:val="00B20FA2"/>
    <w:rsid w:val="00B314EF"/>
    <w:rsid w:val="00B32E1E"/>
    <w:rsid w:val="00B34E53"/>
    <w:rsid w:val="00B4529F"/>
    <w:rsid w:val="00B52A68"/>
    <w:rsid w:val="00B601C9"/>
    <w:rsid w:val="00B613B8"/>
    <w:rsid w:val="00B94D5A"/>
    <w:rsid w:val="00B96055"/>
    <w:rsid w:val="00BA1E3B"/>
    <w:rsid w:val="00BC0228"/>
    <w:rsid w:val="00BC1DC7"/>
    <w:rsid w:val="00BC2CCE"/>
    <w:rsid w:val="00BC4DF7"/>
    <w:rsid w:val="00BC653F"/>
    <w:rsid w:val="00BD4C9B"/>
    <w:rsid w:val="00BD64F7"/>
    <w:rsid w:val="00BD67D1"/>
    <w:rsid w:val="00BD68A0"/>
    <w:rsid w:val="00BE00E3"/>
    <w:rsid w:val="00BE5798"/>
    <w:rsid w:val="00BE7951"/>
    <w:rsid w:val="00BF084A"/>
    <w:rsid w:val="00C02B7A"/>
    <w:rsid w:val="00C055A9"/>
    <w:rsid w:val="00C060D9"/>
    <w:rsid w:val="00C13E5B"/>
    <w:rsid w:val="00C165EB"/>
    <w:rsid w:val="00C17CD2"/>
    <w:rsid w:val="00C17ED9"/>
    <w:rsid w:val="00C403B8"/>
    <w:rsid w:val="00C413D5"/>
    <w:rsid w:val="00C456AF"/>
    <w:rsid w:val="00C51E9B"/>
    <w:rsid w:val="00C5204B"/>
    <w:rsid w:val="00C75277"/>
    <w:rsid w:val="00C91B9E"/>
    <w:rsid w:val="00C92B42"/>
    <w:rsid w:val="00C9542A"/>
    <w:rsid w:val="00CA3A31"/>
    <w:rsid w:val="00CA5557"/>
    <w:rsid w:val="00CB0BC7"/>
    <w:rsid w:val="00CB1E73"/>
    <w:rsid w:val="00CB37CE"/>
    <w:rsid w:val="00CB58A6"/>
    <w:rsid w:val="00CB5C55"/>
    <w:rsid w:val="00CC094D"/>
    <w:rsid w:val="00CD324D"/>
    <w:rsid w:val="00CE16D9"/>
    <w:rsid w:val="00CF087A"/>
    <w:rsid w:val="00CF194A"/>
    <w:rsid w:val="00D02C72"/>
    <w:rsid w:val="00D03054"/>
    <w:rsid w:val="00D0366A"/>
    <w:rsid w:val="00D05A42"/>
    <w:rsid w:val="00D11BF5"/>
    <w:rsid w:val="00D25158"/>
    <w:rsid w:val="00D2695D"/>
    <w:rsid w:val="00D31F08"/>
    <w:rsid w:val="00D367C9"/>
    <w:rsid w:val="00D41FD1"/>
    <w:rsid w:val="00D453DC"/>
    <w:rsid w:val="00D466A2"/>
    <w:rsid w:val="00D63093"/>
    <w:rsid w:val="00D7536A"/>
    <w:rsid w:val="00D81754"/>
    <w:rsid w:val="00D82293"/>
    <w:rsid w:val="00D8788F"/>
    <w:rsid w:val="00D92328"/>
    <w:rsid w:val="00D9347D"/>
    <w:rsid w:val="00D9436C"/>
    <w:rsid w:val="00DA4D78"/>
    <w:rsid w:val="00DB0A09"/>
    <w:rsid w:val="00DC588A"/>
    <w:rsid w:val="00DC7042"/>
    <w:rsid w:val="00DD5E13"/>
    <w:rsid w:val="00DF2A20"/>
    <w:rsid w:val="00DF2DE0"/>
    <w:rsid w:val="00DF49F5"/>
    <w:rsid w:val="00DF78AF"/>
    <w:rsid w:val="00E04C24"/>
    <w:rsid w:val="00E06AF9"/>
    <w:rsid w:val="00E1177F"/>
    <w:rsid w:val="00E14279"/>
    <w:rsid w:val="00E219F5"/>
    <w:rsid w:val="00E2223C"/>
    <w:rsid w:val="00E333E4"/>
    <w:rsid w:val="00E4068A"/>
    <w:rsid w:val="00E41ADD"/>
    <w:rsid w:val="00E41B1E"/>
    <w:rsid w:val="00E41E1F"/>
    <w:rsid w:val="00E42962"/>
    <w:rsid w:val="00E42EA2"/>
    <w:rsid w:val="00E4467C"/>
    <w:rsid w:val="00E51D9F"/>
    <w:rsid w:val="00E556E3"/>
    <w:rsid w:val="00E6257C"/>
    <w:rsid w:val="00E652AA"/>
    <w:rsid w:val="00E72C79"/>
    <w:rsid w:val="00E7567A"/>
    <w:rsid w:val="00E833BC"/>
    <w:rsid w:val="00E85A7D"/>
    <w:rsid w:val="00E9269D"/>
    <w:rsid w:val="00E930BC"/>
    <w:rsid w:val="00EA5B63"/>
    <w:rsid w:val="00EB1B10"/>
    <w:rsid w:val="00EB3BDD"/>
    <w:rsid w:val="00EC13A7"/>
    <w:rsid w:val="00EC19E6"/>
    <w:rsid w:val="00EC5AFB"/>
    <w:rsid w:val="00ED7D8E"/>
    <w:rsid w:val="00EE0120"/>
    <w:rsid w:val="00EE722D"/>
    <w:rsid w:val="00EF08F8"/>
    <w:rsid w:val="00EF4FFE"/>
    <w:rsid w:val="00F06845"/>
    <w:rsid w:val="00F113CC"/>
    <w:rsid w:val="00F13DD9"/>
    <w:rsid w:val="00F31627"/>
    <w:rsid w:val="00F50D6B"/>
    <w:rsid w:val="00F514E9"/>
    <w:rsid w:val="00F51F89"/>
    <w:rsid w:val="00F536A5"/>
    <w:rsid w:val="00F544AF"/>
    <w:rsid w:val="00F54B73"/>
    <w:rsid w:val="00F6348D"/>
    <w:rsid w:val="00F74482"/>
    <w:rsid w:val="00F756B7"/>
    <w:rsid w:val="00F804AA"/>
    <w:rsid w:val="00F80AA3"/>
    <w:rsid w:val="00F82129"/>
    <w:rsid w:val="00F83BF1"/>
    <w:rsid w:val="00F83CDC"/>
    <w:rsid w:val="00F8569E"/>
    <w:rsid w:val="00FA1693"/>
    <w:rsid w:val="00FA16FD"/>
    <w:rsid w:val="00FC4EF4"/>
    <w:rsid w:val="00FD296C"/>
    <w:rsid w:val="00FD6350"/>
    <w:rsid w:val="00FE36B5"/>
    <w:rsid w:val="00FE5002"/>
    <w:rsid w:val="00FF0109"/>
    <w:rsid w:val="00FF1D2D"/>
    <w:rsid w:val="00FF7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9425">
      <v:textbox inset="5.85pt,.7pt,5.85pt,.7pt"/>
    </o:shapedefaults>
    <o:shapelayout v:ext="edit">
      <o:idmap v:ext="edit" data="1"/>
    </o:shapelayout>
  </w:shapeDefaults>
  <w:decimalSymbol w:val="."/>
  <w:listSeparator w:val=","/>
  <w14:docId w14:val="414490FB"/>
  <w15:docId w15:val="{9EB1EAA7-BE83-4784-8AA5-B0F64BD0E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0A01"/>
    <w:pPr>
      <w:widowControl w:val="0"/>
      <w:suppressAutoHyphens/>
      <w:textAlignment w:val="baseline"/>
    </w:pPr>
    <w:rPr>
      <w:rFonts w:ascii="ＭＳ 明朝" w:eastAsia="ＭＳ 明朝" w:hAnsi="ＭＳ 明朝"/>
      <w:sz w:val="22"/>
    </w:rPr>
  </w:style>
  <w:style w:type="paragraph" w:styleId="1">
    <w:name w:val="heading 1"/>
    <w:basedOn w:val="a"/>
    <w:next w:val="a"/>
    <w:qFormat/>
    <w:rsid w:val="00970A01"/>
    <w:pPr>
      <w:keepNext/>
      <w:numPr>
        <w:numId w:val="1"/>
      </w:numPr>
      <w:tabs>
        <w:tab w:val="left" w:pos="284"/>
      </w:tabs>
      <w:ind w:left="284" w:hanging="284"/>
      <w:outlineLvl w:val="0"/>
    </w:pPr>
    <w:rPr>
      <w:rFonts w:ascii="Arial" w:eastAsia="ＭＳ ゴシック" w:hAnsi="Arial"/>
      <w:kern w:val="1"/>
    </w:rPr>
  </w:style>
  <w:style w:type="paragraph" w:styleId="2">
    <w:name w:val="heading 2"/>
    <w:basedOn w:val="a"/>
    <w:next w:val="a"/>
    <w:qFormat/>
    <w:rsid w:val="00970A01"/>
    <w:pPr>
      <w:keepNext/>
      <w:numPr>
        <w:ilvl w:val="1"/>
        <w:numId w:val="1"/>
      </w:numPr>
      <w:tabs>
        <w:tab w:val="left" w:pos="284"/>
        <w:tab w:val="left" w:pos="709"/>
      </w:tabs>
      <w:ind w:left="709" w:hanging="425"/>
      <w:outlineLvl w:val="1"/>
    </w:pPr>
    <w:rPr>
      <w:rFonts w:ascii="Arial" w:eastAsia="ＭＳ ゴシック" w:hAnsi="Arial"/>
    </w:rPr>
  </w:style>
  <w:style w:type="paragraph" w:styleId="3">
    <w:name w:val="heading 3"/>
    <w:basedOn w:val="a"/>
    <w:next w:val="a"/>
    <w:qFormat/>
    <w:rsid w:val="00970A01"/>
    <w:pPr>
      <w:keepNext/>
      <w:numPr>
        <w:ilvl w:val="2"/>
        <w:numId w:val="1"/>
      </w:numPr>
      <w:tabs>
        <w:tab w:val="left" w:pos="284"/>
        <w:tab w:val="left" w:pos="1134"/>
      </w:tabs>
      <w:ind w:left="1134" w:hanging="425"/>
      <w:outlineLvl w:val="2"/>
    </w:pPr>
    <w:rPr>
      <w:rFonts w:ascii="Arial" w:eastAsia="ＭＳ ゴシック" w:hAnsi="Arial"/>
    </w:rPr>
  </w:style>
  <w:style w:type="paragraph" w:styleId="4">
    <w:name w:val="heading 4"/>
    <w:basedOn w:val="a"/>
    <w:next w:val="a"/>
    <w:qFormat/>
    <w:rsid w:val="00970A01"/>
    <w:pPr>
      <w:keepNext/>
      <w:numPr>
        <w:ilvl w:val="3"/>
        <w:numId w:val="1"/>
      </w:numPr>
      <w:tabs>
        <w:tab w:val="left" w:pos="284"/>
        <w:tab w:val="left" w:pos="1559"/>
      </w:tabs>
      <w:ind w:left="1559" w:hanging="425"/>
      <w:outlineLvl w:val="3"/>
    </w:pPr>
    <w:rPr>
      <w:b/>
    </w:rPr>
  </w:style>
  <w:style w:type="paragraph" w:styleId="5">
    <w:name w:val="heading 5"/>
    <w:basedOn w:val="a"/>
    <w:next w:val="a"/>
    <w:qFormat/>
    <w:rsid w:val="00970A01"/>
    <w:pPr>
      <w:keepNext/>
      <w:numPr>
        <w:ilvl w:val="4"/>
        <w:numId w:val="1"/>
      </w:numPr>
      <w:tabs>
        <w:tab w:val="left" w:pos="284"/>
        <w:tab w:val="left" w:pos="1984"/>
      </w:tabs>
      <w:ind w:left="1984" w:hanging="425"/>
      <w:outlineLvl w:val="4"/>
    </w:pPr>
    <w:rPr>
      <w:rFonts w:ascii="Arial" w:eastAsia="ＭＳ ゴシック" w:hAnsi="Arial"/>
    </w:rPr>
  </w:style>
  <w:style w:type="paragraph" w:styleId="6">
    <w:name w:val="heading 6"/>
    <w:basedOn w:val="a"/>
    <w:next w:val="a"/>
    <w:qFormat/>
    <w:rsid w:val="00970A01"/>
    <w:pPr>
      <w:keepNext/>
      <w:numPr>
        <w:ilvl w:val="5"/>
        <w:numId w:val="1"/>
      </w:numPr>
      <w:tabs>
        <w:tab w:val="left" w:pos="284"/>
        <w:tab w:val="left" w:pos="2409"/>
      </w:tabs>
      <w:ind w:left="2409" w:hanging="425"/>
      <w:outlineLvl w:val="5"/>
    </w:pPr>
    <w:rPr>
      <w:b/>
    </w:rPr>
  </w:style>
  <w:style w:type="paragraph" w:styleId="7">
    <w:name w:val="heading 7"/>
    <w:basedOn w:val="a"/>
    <w:next w:val="a"/>
    <w:qFormat/>
    <w:rsid w:val="00970A01"/>
    <w:pPr>
      <w:keepNext/>
      <w:numPr>
        <w:ilvl w:val="6"/>
        <w:numId w:val="1"/>
      </w:numPr>
      <w:tabs>
        <w:tab w:val="left" w:pos="284"/>
        <w:tab w:val="left" w:pos="2834"/>
      </w:tabs>
      <w:ind w:left="2834" w:hanging="425"/>
      <w:outlineLvl w:val="6"/>
    </w:pPr>
  </w:style>
  <w:style w:type="paragraph" w:styleId="8">
    <w:name w:val="heading 8"/>
    <w:basedOn w:val="a"/>
    <w:next w:val="a"/>
    <w:qFormat/>
    <w:rsid w:val="00970A01"/>
    <w:pPr>
      <w:keepNext/>
      <w:numPr>
        <w:ilvl w:val="7"/>
        <w:numId w:val="1"/>
      </w:numPr>
      <w:tabs>
        <w:tab w:val="left" w:pos="284"/>
        <w:tab w:val="left" w:pos="3259"/>
      </w:tabs>
      <w:ind w:left="3259" w:hanging="425"/>
      <w:outlineLvl w:val="7"/>
    </w:pPr>
  </w:style>
  <w:style w:type="paragraph" w:styleId="9">
    <w:name w:val="heading 9"/>
    <w:basedOn w:val="a"/>
    <w:next w:val="a"/>
    <w:qFormat/>
    <w:rsid w:val="00970A01"/>
    <w:pPr>
      <w:keepNext/>
      <w:numPr>
        <w:ilvl w:val="8"/>
        <w:numId w:val="1"/>
      </w:numPr>
      <w:tabs>
        <w:tab w:val="left" w:pos="284"/>
        <w:tab w:val="left" w:pos="3684"/>
      </w:tabs>
      <w:ind w:left="3684" w:hanging="425"/>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70A01"/>
    <w:rPr>
      <w:color w:val="0000FF"/>
      <w:u w:val="single"/>
    </w:rPr>
  </w:style>
  <w:style w:type="character" w:customStyle="1" w:styleId="WW8Num1z4">
    <w:name w:val="WW8Num1z4"/>
    <w:rsid w:val="00970A01"/>
    <w:rPr>
      <w:rFonts w:ascii="Arial Black" w:hAnsi="Arial Black"/>
    </w:rPr>
  </w:style>
  <w:style w:type="character" w:customStyle="1" w:styleId="WW8Num3z0">
    <w:name w:val="WW8Num3z0"/>
    <w:rsid w:val="00970A01"/>
    <w:rPr>
      <w:rFonts w:ascii="Times New Roman" w:eastAsia="ＭＳ 明朝" w:hAnsi="Times New Roman"/>
    </w:rPr>
  </w:style>
  <w:style w:type="character" w:customStyle="1" w:styleId="WW8Num9z0">
    <w:name w:val="WW8Num9z0"/>
    <w:rsid w:val="00970A01"/>
    <w:rPr>
      <w:rFonts w:ascii="Times New Roman" w:eastAsia="ＭＳ 明朝" w:hAnsi="Times New Roman"/>
    </w:rPr>
  </w:style>
  <w:style w:type="character" w:customStyle="1" w:styleId="WW-">
    <w:name w:val="WW-段落ﾌｫﾝﾄ"/>
    <w:rsid w:val="00970A01"/>
  </w:style>
  <w:style w:type="character" w:customStyle="1" w:styleId="a4">
    <w:name w:val="ヘッダー (文字)"/>
    <w:basedOn w:val="a0"/>
    <w:link w:val="a5"/>
    <w:rsid w:val="00970A01"/>
    <w:rPr>
      <w:rFonts w:ascii="ＭＳ 明朝" w:hAnsi="ＭＳ 明朝"/>
      <w:sz w:val="22"/>
    </w:rPr>
  </w:style>
  <w:style w:type="character" w:customStyle="1" w:styleId="a6">
    <w:name w:val="フッター (文字)"/>
    <w:basedOn w:val="a0"/>
    <w:link w:val="a7"/>
    <w:rsid w:val="00970A01"/>
    <w:rPr>
      <w:rFonts w:ascii="ＭＳ 明朝" w:hAnsi="ＭＳ 明朝"/>
      <w:sz w:val="22"/>
    </w:rPr>
  </w:style>
  <w:style w:type="character" w:customStyle="1" w:styleId="a8">
    <w:name w:val="本文インデント (文字)"/>
    <w:basedOn w:val="a0"/>
    <w:link w:val="10"/>
    <w:rsid w:val="00970A01"/>
    <w:rPr>
      <w:rFonts w:ascii="ＭＳ 明朝" w:hAnsi="ＭＳ 明朝"/>
      <w:sz w:val="22"/>
    </w:rPr>
  </w:style>
  <w:style w:type="character" w:customStyle="1" w:styleId="11">
    <w:name w:val="ページ番号1"/>
    <w:basedOn w:val="a0"/>
    <w:rsid w:val="00970A01"/>
  </w:style>
  <w:style w:type="character" w:customStyle="1" w:styleId="a9">
    <w:name w:val="記 (文字)"/>
    <w:basedOn w:val="a0"/>
    <w:link w:val="12"/>
    <w:uiPriority w:val="99"/>
    <w:rsid w:val="00970A01"/>
    <w:rPr>
      <w:rFonts w:ascii="ＭＳ 明朝" w:hAnsi="Century"/>
      <w:sz w:val="24"/>
    </w:rPr>
  </w:style>
  <w:style w:type="paragraph" w:styleId="aa">
    <w:name w:val="caption"/>
    <w:basedOn w:val="a"/>
    <w:qFormat/>
    <w:rsid w:val="00970A01"/>
    <w:pPr>
      <w:suppressLineNumbers/>
      <w:spacing w:before="120" w:after="120"/>
    </w:pPr>
    <w:rPr>
      <w:rFonts w:cs="ＭＳ Ｐゴシック"/>
      <w:i/>
      <w:iCs/>
      <w:sz w:val="20"/>
    </w:rPr>
  </w:style>
  <w:style w:type="paragraph" w:styleId="ab">
    <w:name w:val="Title"/>
    <w:basedOn w:val="a"/>
    <w:next w:val="ac"/>
    <w:qFormat/>
    <w:rsid w:val="00970A01"/>
    <w:pPr>
      <w:spacing w:line="360" w:lineRule="atLeast"/>
      <w:ind w:left="1620" w:right="1899"/>
      <w:jc w:val="both"/>
    </w:pPr>
    <w:rPr>
      <w:rFonts w:ascii="ＭＳ ゴシック" w:eastAsia="ＭＳ ゴシック" w:hAnsi="ＭＳ ゴシック"/>
      <w:i/>
      <w:sz w:val="32"/>
      <w:u w:val="single"/>
    </w:rPr>
  </w:style>
  <w:style w:type="paragraph" w:styleId="ad">
    <w:name w:val="Body Text"/>
    <w:basedOn w:val="a"/>
    <w:rsid w:val="00970A01"/>
    <w:pPr>
      <w:ind w:left="357"/>
    </w:pPr>
    <w:rPr>
      <w:sz w:val="24"/>
    </w:rPr>
  </w:style>
  <w:style w:type="paragraph" w:styleId="a7">
    <w:name w:val="footer"/>
    <w:basedOn w:val="a"/>
    <w:link w:val="a6"/>
    <w:rsid w:val="00970A01"/>
    <w:pPr>
      <w:tabs>
        <w:tab w:val="center" w:pos="4252"/>
        <w:tab w:val="right" w:pos="8504"/>
      </w:tabs>
      <w:snapToGrid w:val="0"/>
    </w:pPr>
  </w:style>
  <w:style w:type="paragraph" w:styleId="ae">
    <w:name w:val="Balloon Text"/>
    <w:basedOn w:val="a"/>
    <w:rsid w:val="00970A01"/>
    <w:rPr>
      <w:rFonts w:ascii="Arial" w:eastAsia="ＭＳ ゴシック" w:hAnsi="Arial"/>
      <w:sz w:val="18"/>
      <w:szCs w:val="18"/>
    </w:rPr>
  </w:style>
  <w:style w:type="paragraph" w:styleId="a5">
    <w:name w:val="header"/>
    <w:basedOn w:val="a"/>
    <w:link w:val="a4"/>
    <w:rsid w:val="00970A01"/>
    <w:pPr>
      <w:tabs>
        <w:tab w:val="center" w:pos="4252"/>
        <w:tab w:val="right" w:pos="8504"/>
      </w:tabs>
      <w:snapToGrid w:val="0"/>
    </w:pPr>
  </w:style>
  <w:style w:type="paragraph" w:styleId="ac">
    <w:name w:val="Subtitle"/>
    <w:basedOn w:val="af"/>
    <w:next w:val="ad"/>
    <w:qFormat/>
    <w:rsid w:val="00970A01"/>
    <w:pPr>
      <w:jc w:val="center"/>
    </w:pPr>
    <w:rPr>
      <w:i/>
      <w:iCs/>
    </w:rPr>
  </w:style>
  <w:style w:type="paragraph" w:customStyle="1" w:styleId="af0">
    <w:name w:val="明細"/>
    <w:basedOn w:val="1"/>
    <w:rsid w:val="00970A01"/>
  </w:style>
  <w:style w:type="paragraph" w:customStyle="1" w:styleId="af">
    <w:name w:val="見出し"/>
    <w:basedOn w:val="a"/>
    <w:next w:val="ad"/>
    <w:rsid w:val="00970A01"/>
    <w:pPr>
      <w:keepNext/>
      <w:spacing w:before="240" w:after="120"/>
    </w:pPr>
    <w:rPr>
      <w:rFonts w:ascii="Arial" w:eastAsia="ＭＳ Ｐゴシック" w:hAnsi="Arial" w:cs="ＭＳ Ｐゴシック"/>
      <w:sz w:val="28"/>
      <w:szCs w:val="28"/>
    </w:rPr>
  </w:style>
  <w:style w:type="paragraph" w:customStyle="1" w:styleId="af1">
    <w:name w:val="索引"/>
    <w:basedOn w:val="a"/>
    <w:rsid w:val="00970A01"/>
    <w:pPr>
      <w:suppressLineNumbers/>
    </w:pPr>
    <w:rPr>
      <w:rFonts w:cs="ＭＳ Ｐゴシック"/>
    </w:rPr>
  </w:style>
  <w:style w:type="paragraph" w:customStyle="1" w:styleId="af2">
    <w:name w:val="かっこ"/>
    <w:basedOn w:val="a"/>
    <w:rsid w:val="00970A01"/>
    <w:pPr>
      <w:ind w:right="45"/>
      <w:jc w:val="both"/>
    </w:pPr>
    <w:rPr>
      <w:rFonts w:ascii="ＭＳ ゴシック" w:eastAsia="ＭＳ ゴシック" w:hAnsi="ＭＳ ゴシック"/>
    </w:rPr>
  </w:style>
  <w:style w:type="paragraph" w:customStyle="1" w:styleId="WW-0">
    <w:name w:val="WW-日付"/>
    <w:basedOn w:val="a"/>
    <w:next w:val="a"/>
    <w:rsid w:val="00970A01"/>
    <w:pPr>
      <w:spacing w:line="360" w:lineRule="atLeast"/>
      <w:jc w:val="right"/>
    </w:pPr>
  </w:style>
  <w:style w:type="paragraph" w:customStyle="1" w:styleId="WW-1">
    <w:name w:val="WW-標準ｲﾝﾃﾞﾝﾄ"/>
    <w:basedOn w:val="a"/>
    <w:rsid w:val="00970A01"/>
    <w:pPr>
      <w:ind w:left="851"/>
    </w:pPr>
  </w:style>
  <w:style w:type="paragraph" w:customStyle="1" w:styleId="WW-2">
    <w:name w:val="WW-記"/>
    <w:basedOn w:val="a"/>
    <w:next w:val="a"/>
    <w:rsid w:val="00970A01"/>
    <w:pPr>
      <w:jc w:val="center"/>
    </w:pPr>
    <w:rPr>
      <w:sz w:val="24"/>
    </w:rPr>
  </w:style>
  <w:style w:type="paragraph" w:customStyle="1" w:styleId="af3">
    <w:name w:val="号"/>
    <w:basedOn w:val="WW-1"/>
    <w:rsid w:val="00970A01"/>
    <w:pPr>
      <w:ind w:left="540" w:hanging="330"/>
      <w:jc w:val="both"/>
    </w:pPr>
  </w:style>
  <w:style w:type="paragraph" w:customStyle="1" w:styleId="af4">
    <w:name w:val="表の見出し"/>
    <w:basedOn w:val="af5"/>
    <w:rsid w:val="00970A01"/>
    <w:pPr>
      <w:jc w:val="center"/>
    </w:pPr>
    <w:rPr>
      <w:b/>
      <w:bCs/>
      <w:i/>
      <w:iCs/>
    </w:rPr>
  </w:style>
  <w:style w:type="paragraph" w:customStyle="1" w:styleId="af5">
    <w:name w:val="表の内容"/>
    <w:basedOn w:val="ad"/>
    <w:rsid w:val="00970A01"/>
    <w:pPr>
      <w:suppressLineNumbers/>
    </w:pPr>
  </w:style>
  <w:style w:type="paragraph" w:customStyle="1" w:styleId="13">
    <w:name w:val="一覧1"/>
    <w:basedOn w:val="ad"/>
    <w:rsid w:val="00970A01"/>
    <w:rPr>
      <w:rFonts w:cs="ＭＳ Ｐゴシック"/>
    </w:rPr>
  </w:style>
  <w:style w:type="paragraph" w:customStyle="1" w:styleId="af6">
    <w:name w:val="タイトル"/>
    <w:basedOn w:val="a"/>
    <w:rsid w:val="00970A01"/>
    <w:pPr>
      <w:suppressAutoHyphens w:val="0"/>
      <w:adjustRightInd w:val="0"/>
      <w:spacing w:line="360" w:lineRule="atLeast"/>
      <w:ind w:left="3420" w:right="3254"/>
      <w:jc w:val="both"/>
    </w:pPr>
    <w:rPr>
      <w:rFonts w:ascii="ＭＳ ゴシック" w:eastAsia="ＭＳ ゴシック" w:hAnsi="Times New Roman"/>
      <w:sz w:val="32"/>
    </w:rPr>
  </w:style>
  <w:style w:type="paragraph" w:customStyle="1" w:styleId="31">
    <w:name w:val="本文インデント 31"/>
    <w:basedOn w:val="a"/>
    <w:rsid w:val="00970A01"/>
    <w:pPr>
      <w:ind w:leftChars="400" w:left="851"/>
    </w:pPr>
    <w:rPr>
      <w:sz w:val="16"/>
      <w:szCs w:val="16"/>
    </w:rPr>
  </w:style>
  <w:style w:type="paragraph" w:customStyle="1" w:styleId="14">
    <w:name w:val="リスト段落1"/>
    <w:basedOn w:val="a"/>
    <w:rsid w:val="00970A01"/>
    <w:pPr>
      <w:ind w:leftChars="400" w:left="840"/>
    </w:pPr>
  </w:style>
  <w:style w:type="paragraph" w:customStyle="1" w:styleId="10">
    <w:name w:val="本文インデント1"/>
    <w:basedOn w:val="a"/>
    <w:link w:val="a8"/>
    <w:rsid w:val="00970A01"/>
    <w:pPr>
      <w:ind w:leftChars="400" w:left="851"/>
    </w:pPr>
  </w:style>
  <w:style w:type="paragraph" w:customStyle="1" w:styleId="af7">
    <w:name w:val="住所"/>
    <w:basedOn w:val="a"/>
    <w:rsid w:val="00970A01"/>
    <w:pPr>
      <w:suppressAutoHyphens w:val="0"/>
      <w:adjustRightInd w:val="0"/>
      <w:ind w:left="425" w:hanging="425"/>
      <w:jc w:val="distribute"/>
    </w:pPr>
    <w:rPr>
      <w:rFonts w:hAnsi="Times New Roman"/>
    </w:rPr>
  </w:style>
  <w:style w:type="paragraph" w:customStyle="1" w:styleId="af8">
    <w:name w:val="タイトル２"/>
    <w:basedOn w:val="af6"/>
    <w:rsid w:val="00970A01"/>
    <w:pPr>
      <w:ind w:left="3240" w:right="3060"/>
    </w:pPr>
  </w:style>
  <w:style w:type="paragraph" w:customStyle="1" w:styleId="af9">
    <w:name w:val="日にち"/>
    <w:basedOn w:val="af2"/>
    <w:rsid w:val="00970A01"/>
    <w:pPr>
      <w:suppressAutoHyphens w:val="0"/>
      <w:wordWrap w:val="0"/>
      <w:adjustRightInd w:val="0"/>
      <w:spacing w:before="120"/>
      <w:ind w:left="180" w:right="107"/>
      <w:jc w:val="left"/>
    </w:pPr>
    <w:rPr>
      <w:rFonts w:ascii="ＭＳ 明朝" w:eastAsia="ＭＳ 明朝" w:hAnsi="Times New Roman"/>
      <w:sz w:val="24"/>
    </w:rPr>
  </w:style>
  <w:style w:type="paragraph" w:customStyle="1" w:styleId="afa">
    <w:name w:val="代理人"/>
    <w:basedOn w:val="af7"/>
    <w:rsid w:val="00970A01"/>
    <w:pPr>
      <w:spacing w:before="160" w:after="160"/>
      <w:ind w:left="0" w:firstLine="0"/>
    </w:pPr>
  </w:style>
  <w:style w:type="paragraph" w:customStyle="1" w:styleId="12">
    <w:name w:val="記1"/>
    <w:basedOn w:val="a"/>
    <w:next w:val="a"/>
    <w:link w:val="a9"/>
    <w:rsid w:val="00970A01"/>
    <w:pPr>
      <w:suppressAutoHyphens w:val="0"/>
      <w:adjustRightInd w:val="0"/>
      <w:jc w:val="center"/>
    </w:pPr>
    <w:rPr>
      <w:rFonts w:hAnsi="Century"/>
      <w:sz w:val="24"/>
    </w:rPr>
  </w:style>
  <w:style w:type="paragraph" w:customStyle="1" w:styleId="afb">
    <w:name w:val="金額"/>
    <w:basedOn w:val="af7"/>
    <w:rsid w:val="00970A01"/>
    <w:pPr>
      <w:spacing w:before="160" w:after="160"/>
      <w:ind w:left="0" w:right="1056" w:firstLine="0"/>
      <w:jc w:val="right"/>
    </w:pPr>
  </w:style>
  <w:style w:type="character" w:styleId="afc">
    <w:name w:val="Placeholder Text"/>
    <w:basedOn w:val="a0"/>
    <w:uiPriority w:val="99"/>
    <w:semiHidden/>
    <w:rsid w:val="003A63E6"/>
    <w:rPr>
      <w:color w:val="808080"/>
    </w:rPr>
  </w:style>
  <w:style w:type="paragraph" w:styleId="afd">
    <w:name w:val="List Paragraph"/>
    <w:basedOn w:val="a"/>
    <w:uiPriority w:val="34"/>
    <w:qFormat/>
    <w:rsid w:val="007372BF"/>
    <w:pPr>
      <w:ind w:leftChars="400" w:left="840"/>
    </w:pPr>
  </w:style>
  <w:style w:type="table" w:styleId="afe">
    <w:name w:val="Table Grid"/>
    <w:basedOn w:val="a1"/>
    <w:uiPriority w:val="59"/>
    <w:rsid w:val="00C8784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起案表３"/>
    <w:basedOn w:val="a"/>
    <w:rsid w:val="00192857"/>
    <w:pPr>
      <w:suppressAutoHyphens w:val="0"/>
      <w:wordWrap w:val="0"/>
      <w:adjustRightInd w:val="0"/>
      <w:snapToGrid w:val="0"/>
      <w:spacing w:before="40" w:after="40"/>
      <w:jc w:val="both"/>
    </w:pPr>
    <w:rPr>
      <w:rFonts w:ascii="ＭＳ Ｐ明朝" w:eastAsia="ＭＳ Ｐ明朝" w:hAnsi="Century"/>
    </w:rPr>
  </w:style>
  <w:style w:type="paragraph" w:styleId="30">
    <w:name w:val="Body Text Indent 3"/>
    <w:basedOn w:val="a"/>
    <w:link w:val="32"/>
    <w:uiPriority w:val="99"/>
    <w:semiHidden/>
    <w:unhideWhenUsed/>
    <w:rsid w:val="0071205C"/>
    <w:pPr>
      <w:ind w:leftChars="400" w:left="851"/>
    </w:pPr>
    <w:rPr>
      <w:sz w:val="16"/>
      <w:szCs w:val="16"/>
    </w:rPr>
  </w:style>
  <w:style w:type="character" w:customStyle="1" w:styleId="32">
    <w:name w:val="本文インデント 3 (文字)"/>
    <w:basedOn w:val="a0"/>
    <w:link w:val="30"/>
    <w:uiPriority w:val="99"/>
    <w:semiHidden/>
    <w:rsid w:val="0071205C"/>
    <w:rPr>
      <w:rFonts w:ascii="ＭＳ 明朝" w:eastAsia="ＭＳ 明朝" w:hAnsi="ＭＳ 明朝"/>
      <w:sz w:val="16"/>
      <w:szCs w:val="16"/>
    </w:rPr>
  </w:style>
  <w:style w:type="paragraph" w:styleId="aff0">
    <w:name w:val="Note Heading"/>
    <w:basedOn w:val="a"/>
    <w:next w:val="a"/>
    <w:uiPriority w:val="99"/>
    <w:unhideWhenUsed/>
    <w:rsid w:val="004826A7"/>
    <w:pPr>
      <w:suppressAutoHyphens w:val="0"/>
      <w:jc w:val="center"/>
      <w:textAlignment w:val="auto"/>
    </w:pPr>
    <w:rPr>
      <w:rFonts w:cs="ＭＳ 明朝"/>
      <w:szCs w:val="22"/>
    </w:rPr>
  </w:style>
  <w:style w:type="character" w:customStyle="1" w:styleId="15">
    <w:name w:val="記 (文字)1"/>
    <w:basedOn w:val="a0"/>
    <w:uiPriority w:val="99"/>
    <w:semiHidden/>
    <w:rsid w:val="004826A7"/>
    <w:rPr>
      <w:rFonts w:ascii="ＭＳ 明朝" w:eastAsia="ＭＳ 明朝" w:hAnsi="ＭＳ 明朝"/>
      <w:sz w:val="22"/>
    </w:rPr>
  </w:style>
  <w:style w:type="paragraph" w:styleId="Web">
    <w:name w:val="Normal (Web)"/>
    <w:basedOn w:val="a"/>
    <w:uiPriority w:val="99"/>
    <w:semiHidden/>
    <w:unhideWhenUsed/>
    <w:rsid w:val="005F789E"/>
    <w:pPr>
      <w:widowControl/>
      <w:suppressAutoHyphens w:val="0"/>
      <w:spacing w:before="100" w:beforeAutospacing="1" w:after="100" w:afterAutospacing="1"/>
      <w:textAlignment w:val="auto"/>
    </w:pPr>
    <w:rPr>
      <w:rFonts w:ascii="ＭＳ Ｐゴシック" w:eastAsia="ＭＳ Ｐゴシック" w:hAnsi="ＭＳ Ｐゴシック" w:cs="ＭＳ Ｐゴシック"/>
      <w:sz w:val="24"/>
      <w:szCs w:val="24"/>
    </w:rPr>
  </w:style>
  <w:style w:type="paragraph" w:styleId="aff1">
    <w:name w:val="Body Text Indent"/>
    <w:basedOn w:val="a"/>
    <w:link w:val="16"/>
    <w:rsid w:val="00032DE4"/>
    <w:pPr>
      <w:suppressAutoHyphens w:val="0"/>
      <w:adjustRightInd w:val="0"/>
      <w:ind w:leftChars="400" w:left="851"/>
    </w:pPr>
    <w:rPr>
      <w:rFonts w:hAnsi="Century"/>
    </w:rPr>
  </w:style>
  <w:style w:type="character" w:customStyle="1" w:styleId="16">
    <w:name w:val="本文インデント (文字)1"/>
    <w:basedOn w:val="a0"/>
    <w:link w:val="aff1"/>
    <w:rsid w:val="00032DE4"/>
    <w:rPr>
      <w:rFonts w:ascii="ＭＳ 明朝" w:eastAsia="ＭＳ 明朝" w:hAnsi="Century"/>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548244">
      <w:bodyDiv w:val="1"/>
      <w:marLeft w:val="0"/>
      <w:marRight w:val="0"/>
      <w:marTop w:val="0"/>
      <w:marBottom w:val="0"/>
      <w:divBdr>
        <w:top w:val="none" w:sz="0" w:space="0" w:color="auto"/>
        <w:left w:val="none" w:sz="0" w:space="0" w:color="auto"/>
        <w:bottom w:val="none" w:sz="0" w:space="0" w:color="auto"/>
        <w:right w:val="none" w:sz="0" w:space="0" w:color="auto"/>
      </w:divBdr>
    </w:div>
    <w:div w:id="757404130">
      <w:bodyDiv w:val="1"/>
      <w:marLeft w:val="0"/>
      <w:marRight w:val="0"/>
      <w:marTop w:val="0"/>
      <w:marBottom w:val="0"/>
      <w:divBdr>
        <w:top w:val="none" w:sz="0" w:space="0" w:color="auto"/>
        <w:left w:val="none" w:sz="0" w:space="0" w:color="auto"/>
        <w:bottom w:val="none" w:sz="0" w:space="0" w:color="auto"/>
        <w:right w:val="none" w:sz="0" w:space="0" w:color="auto"/>
      </w:divBdr>
    </w:div>
    <w:div w:id="13835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（金曜日）</PublishDate>
  <Abstract>令和３年５月６日（木曜日）まで</Abstract>
  <CompanyAddress/>
  <CompanyPhone>TEL：092-642-7811</CompanyPhone>
  <CompanyFax>FAX：092-642-7834</CompanyFax>
  <CompanyEmail>E-Mail：kyouden@kokuhoren-fukuoka.jp</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6E4C1FC-EC85-41A2-987A-26997F417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24</Words>
  <Characters>137</Characters>
  <Application>Microsoft Office Word</Application>
  <DocSecurity>0</DocSecurity>
  <PresentationFormat/>
  <Lines>1</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令和３年４月２２日（木曜日）１７時００分まで</vt:lpstr>
    </vt:vector>
  </TitlesOfParts>
  <Manager>令和３年５月７日（金曜日）午後３時３０分</Manager>
  <Company>福岡県国民健康保険団体連合会　審査業務部　システム管理課　共同電算係</Company>
  <LinksUpToDate>false</LinksUpToDate>
  <CharactersWithSpaces>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令和３年４月２２日（木曜日）１７時００分まで</dc:title>
  <dc:subject>令和３年４月２７日（火曜日）午後５時００分まで</dc:subject>
  <dc:creator>国保会館４階役員室</dc:creator>
  <cp:keywords>令和６年度被保険者証及び高額療養費勧奨通知書等作成業務に関する契約</cp:keywords>
  <dc:description>契約締結日から令和３年８月３１日まで</dc:description>
  <cp:lastModifiedBy>大淵 つかさ</cp:lastModifiedBy>
  <cp:revision>12</cp:revision>
  <cp:lastPrinted>2024-10-07T05:48:00Z</cp:lastPrinted>
  <dcterms:created xsi:type="dcterms:W3CDTF">2024-10-07T05:38:00Z</dcterms:created>
  <dcterms:modified xsi:type="dcterms:W3CDTF">2025-09-10T00:34:00Z</dcterms:modified>
  <cp:category>令和２年３月１７日（火）まで</cp:category>
  <cp:contentStatus>令和３年４月２８日（水曜日）まで</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1041-8.1.0.3373</vt:lpwstr>
  </property>
</Properties>
</file>